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EB" w:rsidRDefault="00613BAA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bookmarkStart w:id="0" w:name="_GoBack"/>
      <w:bookmarkEnd w:id="0"/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3642EB" w:rsidRDefault="00613BAA">
      <w:pPr>
        <w:tabs>
          <w:tab w:val="left" w:pos="0"/>
        </w:tabs>
        <w:spacing w:after="120"/>
        <w:jc w:val="right"/>
        <w:rPr>
          <w:b/>
          <w:i/>
          <w:color w:val="00000A"/>
        </w:rPr>
      </w:pPr>
      <w:r>
        <w:rPr>
          <w:b/>
          <w:bCs/>
        </w:rPr>
        <w:t>Załącznik nr 1</w:t>
      </w:r>
    </w:p>
    <w:p w:rsidR="003642EB" w:rsidRDefault="00613BAA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>
        <w:rPr>
          <w:rFonts w:asciiTheme="minorHAnsi" w:eastAsia="Arial" w:hAnsiTheme="minorHAnsi" w:cs="Calibri"/>
          <w:bCs/>
          <w:i/>
        </w:rPr>
        <w:t>WZÓR</w:t>
      </w:r>
    </w:p>
    <w:p w:rsidR="003642EB" w:rsidRDefault="00613BAA">
      <w:pPr>
        <w:spacing w:before="240"/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 xml:space="preserve">OFERTA REALIZACJI ZADANIA PUBLICZNEGO* / </w:t>
      </w:r>
    </w:p>
    <w:p w:rsidR="003642EB" w:rsidRDefault="00613BAA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 xml:space="preserve">OFERTA WSPÓLNA REALIZACJI ZADANIA PUBLICZNEGO*, </w:t>
      </w:r>
    </w:p>
    <w:p w:rsidR="003642EB" w:rsidRDefault="00613BAA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 MOWA W</w:t>
      </w:r>
      <w:r>
        <w:rPr>
          <w:rFonts w:asciiTheme="minorHAnsi" w:eastAsia="Arial" w:hAnsiTheme="minorHAnsi" w:cstheme="minorHAnsi"/>
          <w:bCs/>
        </w:rPr>
        <w:t xml:space="preserve"> ART. 14 UST. 1* / 2* USTAWY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Cs/>
        </w:rPr>
        <w:t xml:space="preserve">Z DNIA 24 KWIETNIA 2003 R. </w:t>
      </w:r>
      <w:r>
        <w:rPr>
          <w:rFonts w:asciiTheme="minorHAnsi" w:eastAsia="Arial" w:hAnsiTheme="minorHAnsi" w:cstheme="minorHAnsi"/>
          <w:bCs/>
        </w:rPr>
        <w:br/>
        <w:t>O DZIAŁALNOŚCI POŻYTKU PUBLICZNEGO I</w:t>
      </w:r>
      <w:r w:rsidR="00D41E9D">
        <w:rPr>
          <w:rFonts w:asciiTheme="minorHAnsi" w:eastAsia="Arial" w:hAnsiTheme="minorHAnsi" w:cstheme="minorHAnsi"/>
          <w:bCs/>
        </w:rPr>
        <w:t xml:space="preserve"> O WOLONTARIACIE </w:t>
      </w:r>
      <w:r w:rsidR="00D41E9D">
        <w:rPr>
          <w:rFonts w:asciiTheme="minorHAnsi" w:eastAsia="Arial" w:hAnsiTheme="minorHAnsi" w:cstheme="minorHAnsi"/>
          <w:bCs/>
        </w:rPr>
        <w:br/>
        <w:t>(DZ. U. Z 2019 R. POZ. 688</w:t>
      </w:r>
      <w:r>
        <w:rPr>
          <w:rFonts w:asciiTheme="minorHAnsi" w:eastAsia="Arial" w:hAnsiTheme="minorHAnsi" w:cstheme="minorHAnsi"/>
          <w:bCs/>
        </w:rPr>
        <w:t>, Z PÓŹN. ZM.)</w:t>
      </w:r>
    </w:p>
    <w:p w:rsidR="003642EB" w:rsidRDefault="003642EB">
      <w:pPr>
        <w:jc w:val="center"/>
        <w:rPr>
          <w:rFonts w:asciiTheme="minorHAnsi" w:eastAsia="Arial" w:hAnsiTheme="minorHAnsi" w:cstheme="minorHAnsi"/>
          <w:bCs/>
        </w:rPr>
      </w:pPr>
    </w:p>
    <w:p w:rsidR="003642EB" w:rsidRDefault="00613BAA">
      <w:pPr>
        <w:rPr>
          <w:rFonts w:ascii="Calibri,Bold" w:hAnsi="Calibri,Bold" w:cs="Calibri,Bold"/>
          <w:b/>
          <w:bCs/>
          <w:color w:val="00000A"/>
          <w:sz w:val="16"/>
          <w:szCs w:val="16"/>
        </w:rPr>
      </w:pPr>
      <w:r>
        <w:rPr>
          <w:rFonts w:ascii="Calibri,Bold" w:hAnsi="Calibri,Bold" w:cs="Calibri,Bold"/>
          <w:b/>
          <w:bCs/>
          <w:color w:val="00000A"/>
          <w:sz w:val="16"/>
          <w:szCs w:val="16"/>
        </w:rPr>
        <w:t>POUCZENIE co do sposobu wypełniania oferty:</w:t>
      </w:r>
    </w:p>
    <w:p w:rsidR="003642EB" w:rsidRDefault="003642EB">
      <w:pPr>
        <w:rPr>
          <w:rFonts w:ascii="Calibri,Bold" w:hAnsi="Calibri,Bold" w:cs="Calibri,Bold"/>
          <w:b/>
          <w:bCs/>
          <w:color w:val="00000A"/>
          <w:sz w:val="16"/>
          <w:szCs w:val="16"/>
        </w:rPr>
      </w:pPr>
    </w:p>
    <w:p w:rsidR="003642EB" w:rsidRDefault="00613BAA">
      <w:pPr>
        <w:jc w:val="both"/>
        <w:rPr>
          <w:rFonts w:ascii="Calibri" w:hAnsi="Calibri" w:cs="Calibri"/>
          <w:color w:val="00000A"/>
          <w:sz w:val="16"/>
          <w:szCs w:val="16"/>
        </w:rPr>
      </w:pPr>
      <w:r>
        <w:rPr>
          <w:rFonts w:ascii="Calibri" w:hAnsi="Calibri" w:cs="Calibri"/>
          <w:color w:val="00000A"/>
          <w:sz w:val="16"/>
          <w:szCs w:val="16"/>
        </w:rPr>
        <w:t>Ofertę należy wypełnić wyłącznie w białych pustych polach,</w:t>
      </w:r>
      <w:r>
        <w:rPr>
          <w:rFonts w:ascii="Calibri" w:hAnsi="Calibri" w:cs="Calibri"/>
          <w:color w:val="00000A"/>
          <w:sz w:val="16"/>
          <w:szCs w:val="16"/>
        </w:rPr>
        <w:t xml:space="preserve"> zgodnie z instrukcjami umieszonymi przy poszczególnych polach lub w przypisach. </w:t>
      </w:r>
    </w:p>
    <w:p w:rsidR="003642EB" w:rsidRDefault="003642EB">
      <w:pPr>
        <w:jc w:val="both"/>
        <w:rPr>
          <w:rFonts w:ascii="Calibri" w:hAnsi="Calibri" w:cs="Calibri"/>
          <w:color w:val="00000A"/>
          <w:sz w:val="16"/>
          <w:szCs w:val="16"/>
        </w:rPr>
      </w:pPr>
    </w:p>
    <w:p w:rsidR="003642EB" w:rsidRDefault="00613BAA">
      <w:pPr>
        <w:jc w:val="both"/>
        <w:rPr>
          <w:rFonts w:ascii="Calibri" w:hAnsi="Calibri" w:cs="Calibri"/>
          <w:color w:val="00000A"/>
          <w:sz w:val="16"/>
          <w:szCs w:val="16"/>
        </w:rPr>
      </w:pPr>
      <w:r>
        <w:rPr>
          <w:rFonts w:ascii="Calibri" w:hAnsi="Calibri" w:cs="Calibri"/>
          <w:color w:val="00000A"/>
          <w:sz w:val="16"/>
          <w:szCs w:val="16"/>
        </w:rPr>
        <w:t>W przypadku pól, które nie dotyczą danej oferty, należy wpisać „nie dotyczy” lub przekreślić pole.</w:t>
      </w:r>
    </w:p>
    <w:p w:rsidR="003642EB" w:rsidRDefault="003642EB">
      <w:pPr>
        <w:jc w:val="both"/>
        <w:rPr>
          <w:rFonts w:ascii="Calibri" w:hAnsi="Calibri" w:cs="Calibri"/>
          <w:color w:val="00000A"/>
          <w:sz w:val="16"/>
          <w:szCs w:val="16"/>
        </w:rPr>
      </w:pPr>
    </w:p>
    <w:p w:rsidR="003642EB" w:rsidRDefault="00613BAA">
      <w:pPr>
        <w:jc w:val="both"/>
        <w:rPr>
          <w:rFonts w:ascii="Calibri" w:hAnsi="Calibri" w:cs="Calibri"/>
          <w:color w:val="00000A"/>
          <w:sz w:val="16"/>
          <w:szCs w:val="16"/>
        </w:rPr>
      </w:pPr>
      <w:r>
        <w:rPr>
          <w:rFonts w:ascii="Calibri" w:hAnsi="Calibri" w:cs="Calibri"/>
          <w:color w:val="00000A"/>
          <w:sz w:val="16"/>
          <w:szCs w:val="16"/>
        </w:rPr>
        <w:t>Zaznaczenie „*”, np., „Oferta realizacji zadania publicznego*/Oferta wspó</w:t>
      </w:r>
      <w:r>
        <w:rPr>
          <w:rFonts w:ascii="Calibri" w:hAnsi="Calibri" w:cs="Calibri"/>
          <w:color w:val="00000A"/>
          <w:sz w:val="16"/>
          <w:szCs w:val="16"/>
        </w:rPr>
        <w:t xml:space="preserve">lna realizacji zadania publicznego*”, oznacza, że należy skreślić niewłaściwą odpowiedź i pozostawić prawidłową. Przykład: „Oferta realizacji zadania publicznego* </w:t>
      </w:r>
      <w:r>
        <w:rPr>
          <w:rFonts w:ascii="Calibri" w:hAnsi="Calibri" w:cs="Calibri"/>
          <w:strike/>
          <w:color w:val="00000A"/>
          <w:sz w:val="16"/>
          <w:szCs w:val="16"/>
        </w:rPr>
        <w:t>/Oferta wspólna realizacji zadania publicznego*</w:t>
      </w:r>
      <w:r>
        <w:rPr>
          <w:rFonts w:ascii="Calibri" w:hAnsi="Calibri" w:cs="Calibri"/>
          <w:color w:val="00000A"/>
          <w:sz w:val="16"/>
          <w:szCs w:val="16"/>
        </w:rPr>
        <w:t>”.</w:t>
      </w:r>
    </w:p>
    <w:p w:rsidR="003642EB" w:rsidRDefault="003642EB">
      <w:pPr>
        <w:jc w:val="center"/>
        <w:rPr>
          <w:rFonts w:asciiTheme="minorHAnsi" w:eastAsia="Arial" w:hAnsiTheme="minorHAnsi" w:cstheme="minorHAnsi"/>
          <w:bCs/>
        </w:rPr>
      </w:pPr>
    </w:p>
    <w:p w:rsidR="003642EB" w:rsidRDefault="003642EB">
      <w:pPr>
        <w:jc w:val="center"/>
        <w:rPr>
          <w:rFonts w:asciiTheme="minorHAnsi" w:eastAsia="Arial" w:hAnsiTheme="minorHAnsi" w:cstheme="minorHAnsi"/>
          <w:bCs/>
        </w:rPr>
      </w:pPr>
    </w:p>
    <w:p w:rsidR="003642EB" w:rsidRDefault="00613BAA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 xml:space="preserve">I. Podstawowe informacje o złożonej </w:t>
      </w: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>ofercie</w:t>
      </w:r>
    </w:p>
    <w:p w:rsidR="003642EB" w:rsidRDefault="003642EB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4394"/>
        <w:gridCol w:w="6380"/>
      </w:tblGrid>
      <w:tr w:rsidR="003642EB">
        <w:trPr>
          <w:trHeight w:val="379"/>
        </w:trP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:rsidR="003642EB" w:rsidRDefault="00613BAA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642EB" w:rsidRDefault="003642EB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3642EB">
        <w:trPr>
          <w:trHeight w:val="377"/>
        </w:trP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>
              <w:rPr>
                <w:rStyle w:val="Zakotwiczenieprzypisudolnego"/>
                <w:rFonts w:asciiTheme="minorHAnsi" w:eastAsia="Arial" w:hAnsiTheme="minorHAnsi" w:cs="Calibri"/>
                <w:b/>
                <w:sz w:val="20"/>
                <w:szCs w:val="20"/>
              </w:rPr>
              <w:footnoteReference w:id="1"/>
            </w:r>
            <w:r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642EB" w:rsidRDefault="003642EB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3642EB" w:rsidRDefault="003642EB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3642EB" w:rsidRDefault="00613BAA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>tów</w:t>
      </w:r>
      <w:proofErr w:type="spellEnd"/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 xml:space="preserve">) </w:t>
      </w:r>
    </w:p>
    <w:p w:rsidR="003642EB" w:rsidRDefault="003642EB">
      <w:pPr>
        <w:widowControl w:val="0"/>
        <w:ind w:left="284" w:hanging="284"/>
        <w:jc w:val="both"/>
        <w:rPr>
          <w:rFonts w:asciiTheme="minorHAnsi" w:hAnsiTheme="minorHAnsi" w:cs="Verdana"/>
          <w:i/>
          <w:color w:val="00000A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4394"/>
        <w:gridCol w:w="6380"/>
      </w:tblGrid>
      <w:tr w:rsidR="003642EB">
        <w:trPr>
          <w:trHeight w:val="543"/>
        </w:trPr>
        <w:tc>
          <w:tcPr>
            <w:tcW w:w="107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tów</w:t>
            </w:r>
            <w:proofErr w:type="spellEnd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), forma prawna, numer w Krajowym Rejestrze Sądowym lub innej ewidencji, adres siedziby,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strona 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www</w:t>
            </w:r>
            <w:proofErr w:type="spellEnd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do korespondencji, adres e-mail, numer telefonu</w:t>
            </w:r>
          </w:p>
        </w:tc>
      </w:tr>
      <w:tr w:rsidR="003642EB">
        <w:trPr>
          <w:trHeight w:val="673"/>
        </w:trPr>
        <w:tc>
          <w:tcPr>
            <w:tcW w:w="107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642EB" w:rsidRDefault="003642EB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3642EB" w:rsidRDefault="003642EB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3642EB" w:rsidRDefault="003642EB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3642EB" w:rsidRDefault="003642EB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3642EB" w:rsidRDefault="003642EB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3642EB" w:rsidRDefault="003642EB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3642EB">
        <w:trPr>
          <w:trHeight w:val="993"/>
        </w:trP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2. Dane osoby upoważnionej do składania wyjaśnień dotyczących oferty</w:t>
            </w:r>
            <w:r>
              <w:rPr>
                <w:rFonts w:asciiTheme="minorHAnsi" w:eastAsia="Arial" w:hAnsiTheme="minorHAnsi" w:cs="Calibri"/>
                <w:sz w:val="18"/>
                <w:szCs w:val="18"/>
              </w:rPr>
              <w:t xml:space="preserve"> (np. imię i nazwisko, numer telefonu, adres poczty elektronicznej)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B" w:rsidRDefault="003642EB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3642EB" w:rsidRDefault="003642EB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3642EB" w:rsidRDefault="003642EB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3642EB" w:rsidRDefault="003642EB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3642EB" w:rsidRDefault="003642EB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3642EB" w:rsidRDefault="003642EB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:rsidR="003642EB" w:rsidRDefault="003642EB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</w:p>
    <w:p w:rsidR="003642EB" w:rsidRDefault="00613BAA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>III. Opis zadania</w:t>
      </w:r>
    </w:p>
    <w:p w:rsidR="003642EB" w:rsidRDefault="00613BAA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  <w:r>
        <w:rPr>
          <w:rFonts w:asciiTheme="minorHAnsi" w:hAnsiTheme="minorHAnsi" w:cs="Verdana"/>
          <w:color w:val="00000A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650"/>
        <w:gridCol w:w="2080"/>
        <w:gridCol w:w="1116"/>
        <w:gridCol w:w="520"/>
        <w:gridCol w:w="601"/>
        <w:gridCol w:w="675"/>
        <w:gridCol w:w="972"/>
        <w:gridCol w:w="199"/>
        <w:gridCol w:w="813"/>
        <w:gridCol w:w="329"/>
        <w:gridCol w:w="947"/>
        <w:gridCol w:w="1872"/>
      </w:tblGrid>
      <w:tr w:rsidR="003642EB">
        <w:trPr>
          <w:trHeight w:val="377"/>
        </w:trPr>
        <w:tc>
          <w:tcPr>
            <w:tcW w:w="43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1. Tytuł zadania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publicznego</w:t>
            </w:r>
          </w:p>
        </w:tc>
        <w:tc>
          <w:tcPr>
            <w:tcW w:w="6408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642EB" w:rsidRDefault="003642EB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3642EB">
        <w:trPr>
          <w:trHeight w:val="377"/>
        </w:trPr>
        <w:tc>
          <w:tcPr>
            <w:tcW w:w="436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2. Termin realizacji zadania publicznego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</w:tcPr>
          <w:p w:rsidR="003642EB" w:rsidRDefault="00613BA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642EB" w:rsidRDefault="003642EB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</w:tcPr>
          <w:p w:rsidR="003642EB" w:rsidRDefault="00613BA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3642EB" w:rsidRDefault="00613BA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642EB" w:rsidRDefault="003642EB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3642EB">
        <w:trPr>
          <w:trHeight w:val="316"/>
        </w:trPr>
        <w:tc>
          <w:tcPr>
            <w:tcW w:w="10773" w:type="dxa"/>
            <w:gridSpan w:val="1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DD9C3"/>
            <w:tcMar>
              <w:left w:w="-10" w:type="dxa"/>
              <w:right w:w="0" w:type="dxa"/>
            </w:tcMar>
            <w:vAlign w:val="center"/>
          </w:tcPr>
          <w:p w:rsidR="003642EB" w:rsidRDefault="00613BAA">
            <w:pPr>
              <w:widowControl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3. Syntetyczny opis zadania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(należy wskazać i opisać: miejsce realizacji zadania, grupę docelową, sposób rozwiązywania jej problemów/zaspokajania potrzeb,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komplementarność z innymi działaniami podejmowanymi przez organizację lub inne podmioty)</w:t>
            </w:r>
          </w:p>
        </w:tc>
      </w:tr>
      <w:tr w:rsidR="003642EB">
        <w:trPr>
          <w:trHeight w:val="681"/>
        </w:trPr>
        <w:tc>
          <w:tcPr>
            <w:tcW w:w="10773" w:type="dxa"/>
            <w:gridSpan w:val="12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EEECE1"/>
            <w:tcMar>
              <w:left w:w="-10" w:type="dxa"/>
              <w:right w:w="0" w:type="dxa"/>
            </w:tcMar>
          </w:tcPr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642EB">
        <w:trPr>
          <w:trHeight w:val="121"/>
        </w:trPr>
        <w:tc>
          <w:tcPr>
            <w:tcW w:w="10773" w:type="dxa"/>
            <w:gridSpan w:val="12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DDD9C3"/>
            <w:tcMar>
              <w:left w:w="-10" w:type="dxa"/>
              <w:right w:w="0" w:type="dxa"/>
            </w:tcMar>
          </w:tcPr>
          <w:p w:rsidR="003642EB" w:rsidRDefault="00613BA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4. Plan i harmonogram działań na rok ………………. </w:t>
            </w:r>
          </w:p>
          <w:p w:rsidR="003642EB" w:rsidRDefault="00613BAA">
            <w:pPr>
              <w:widowControl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(należy wymienić i opisać w porządku logicznym wszystkie planowane w ofercie działania oraz określić 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uczestników i miejsce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ich realizacji)</w:t>
            </w:r>
          </w:p>
        </w:tc>
      </w:tr>
      <w:tr w:rsidR="003642EB">
        <w:trPr>
          <w:trHeight w:val="472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5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  <w:t>Nazwa działania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  <w:t>Planowany termin realizacji</w:t>
            </w:r>
            <w:r>
              <w:rPr>
                <w:rFonts w:asciiTheme="minorHAnsi" w:hAnsiTheme="minorHAnsi" w:cs="Calibri"/>
                <w:b/>
                <w:color w:val="00000A"/>
                <w:sz w:val="20"/>
                <w:szCs w:val="22"/>
              </w:rPr>
              <w:t xml:space="preserve"> </w:t>
            </w:r>
          </w:p>
        </w:tc>
        <w:tc>
          <w:tcPr>
            <w:tcW w:w="281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DDD9C3"/>
            <w:tcMar>
              <w:left w:w="108" w:type="dxa"/>
            </w:tcMar>
          </w:tcPr>
          <w:p w:rsidR="003642EB" w:rsidRDefault="00613BAA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2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2"/>
              </w:rPr>
              <w:t>Zakres działania realizowany przez podmiot niebędący stroną umowy</w:t>
            </w:r>
            <w:r>
              <w:rPr>
                <w:rStyle w:val="Zakotwiczenieprzypisudolnego"/>
                <w:rFonts w:asciiTheme="minorHAnsi" w:hAnsiTheme="minorHAnsi" w:cs="Calibri"/>
                <w:b/>
                <w:color w:val="00000A"/>
                <w:sz w:val="20"/>
                <w:szCs w:val="22"/>
              </w:rPr>
              <w:footnoteReference w:id="2"/>
            </w:r>
            <w:r>
              <w:rPr>
                <w:rFonts w:asciiTheme="minorHAnsi" w:hAnsiTheme="minorHAnsi" w:cs="Calibri"/>
                <w:color w:val="00000A"/>
                <w:sz w:val="20"/>
                <w:szCs w:val="22"/>
                <w:vertAlign w:val="superscript"/>
              </w:rPr>
              <w:t>)</w:t>
            </w:r>
          </w:p>
        </w:tc>
      </w:tr>
      <w:tr w:rsidR="003642EB">
        <w:trPr>
          <w:cantSplit/>
          <w:trHeight w:val="690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DDD9C3"/>
            <w:tcMar>
              <w:left w:w="105" w:type="dxa"/>
            </w:tcMar>
          </w:tcPr>
          <w:p w:rsidR="003642EB" w:rsidRDefault="00613BAA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  <w:t>Lp.</w:t>
            </w:r>
          </w:p>
        </w:tc>
        <w:tc>
          <w:tcPr>
            <w:tcW w:w="2080" w:type="dxa"/>
            <w:vMerge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</w:tcPr>
          <w:p w:rsidR="003642EB" w:rsidRDefault="00613BAA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A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DDD9C3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DDD9C3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</w:tr>
      <w:tr w:rsidR="003642EB">
        <w:tc>
          <w:tcPr>
            <w:tcW w:w="649" w:type="dxa"/>
            <w:tcBorders>
              <w:top w:val="single" w:sz="6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105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6" w:space="0" w:color="00000A"/>
              <w:left w:val="single" w:sz="4" w:space="0" w:color="00000A"/>
              <w:right w:val="single" w:sz="4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6" w:space="0" w:color="00000A"/>
              <w:left w:val="single" w:sz="4" w:space="0" w:color="00000A"/>
              <w:right w:val="single" w:sz="6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  <w:vAlign w:val="center"/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</w:tr>
      <w:tr w:rsidR="003642EB">
        <w:trPr>
          <w:trHeight w:val="371"/>
        </w:trPr>
        <w:tc>
          <w:tcPr>
            <w:tcW w:w="649" w:type="dxa"/>
            <w:tcBorders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5" w:type="dxa"/>
            </w:tcMar>
            <w:vAlign w:val="center"/>
          </w:tcPr>
          <w:p w:rsidR="003642EB" w:rsidRDefault="003642EB">
            <w:pPr>
              <w:rPr>
                <w:rFonts w:asciiTheme="minorHAnsi" w:hAnsiTheme="minorHAns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</w:tr>
      <w:tr w:rsidR="003642EB">
        <w:trPr>
          <w:trHeight w:val="951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105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2"/>
                <w:szCs w:val="22"/>
              </w:rPr>
            </w:pPr>
          </w:p>
          <w:p w:rsidR="003642EB" w:rsidRDefault="003642EB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00000A"/>
              <w:left w:val="single" w:sz="4" w:space="0" w:color="00000A"/>
              <w:right w:val="single" w:sz="6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</w:tr>
      <w:tr w:rsidR="003642EB">
        <w:trPr>
          <w:trHeight w:val="979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105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00000A"/>
              <w:left w:val="single" w:sz="4" w:space="0" w:color="00000A"/>
              <w:right w:val="single" w:sz="6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</w:tr>
      <w:tr w:rsidR="003642EB">
        <w:trPr>
          <w:trHeight w:val="990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right w:val="single" w:sz="4" w:space="0" w:color="00000A"/>
            </w:tcBorders>
            <w:shd w:val="clear" w:color="auto" w:fill="DDD9C3"/>
            <w:tcMar>
              <w:left w:w="105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00000A"/>
              <w:left w:val="single" w:sz="4" w:space="0" w:color="00000A"/>
              <w:right w:val="single" w:sz="6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</w:tr>
      <w:tr w:rsidR="003642EB">
        <w:trPr>
          <w:trHeight w:val="833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5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</w:tr>
      <w:tr w:rsidR="003642EB">
        <w:trPr>
          <w:trHeight w:val="1045"/>
        </w:trPr>
        <w:tc>
          <w:tcPr>
            <w:tcW w:w="649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DDD9C3"/>
            <w:tcMar>
              <w:left w:w="105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EEECE1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EEECE1"/>
            <w:tcMar>
              <w:left w:w="105" w:type="dxa"/>
            </w:tcMar>
          </w:tcPr>
          <w:p w:rsidR="003642EB" w:rsidRDefault="003642EB">
            <w:pPr>
              <w:jc w:val="center"/>
              <w:rPr>
                <w:rFonts w:asciiTheme="minorHAnsi" w:hAnsiTheme="minorHAnsi" w:cs="Calibri"/>
                <w:b/>
                <w:color w:val="00000A"/>
                <w:sz w:val="22"/>
                <w:szCs w:val="22"/>
              </w:rPr>
            </w:pPr>
          </w:p>
        </w:tc>
      </w:tr>
      <w:tr w:rsidR="003642EB">
        <w:tc>
          <w:tcPr>
            <w:tcW w:w="1077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</w:tcPr>
          <w:p w:rsidR="003642EB" w:rsidRDefault="00613BAA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A"/>
                <w:sz w:val="20"/>
                <w:szCs w:val="20"/>
              </w:rPr>
              <w:t xml:space="preserve">5. Opis zakładanych rezultatów realizacji zadania publicznego </w:t>
            </w:r>
          </w:p>
          <w:p w:rsidR="003642EB" w:rsidRDefault="00613BAA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(należy opisać:</w:t>
            </w:r>
          </w:p>
          <w:p w:rsidR="003642EB" w:rsidRDefault="00613BAA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uczestników zadania) realizacji oferty?</w:t>
            </w:r>
          </w:p>
          <w:p w:rsidR="003642EB" w:rsidRDefault="00613BAA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jaka zmiana społeczna zostanie osiągnięta poprze</w:t>
            </w:r>
            <w:r>
              <w:rPr>
                <w:rFonts w:asciiTheme="minorHAnsi" w:hAnsiTheme="minorHAnsi" w:cstheme="minorHAnsi"/>
                <w:sz w:val="20"/>
              </w:rPr>
              <w:t>z realizację zadania?</w:t>
            </w:r>
          </w:p>
          <w:p w:rsidR="003642EB" w:rsidRDefault="00613BAA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ind w:right="567"/>
              <w:rPr>
                <w:i/>
                <w:sz w:val="20"/>
              </w:rPr>
            </w:pPr>
            <w:r>
              <w:rPr>
                <w:rFonts w:asciiTheme="minorHAnsi" w:hAnsiTheme="minorHAnsi" w:cstheme="minorHAnsi"/>
                <w:iCs/>
                <w:sz w:val="20"/>
              </w:rPr>
              <w:t xml:space="preserve">czy przewidywane jest wykorzystanie rezultatów osiągniętych w trakcie realizacji oferty w dalszych działaniach </w:t>
            </w:r>
            <w:r>
              <w:rPr>
                <w:rFonts w:asciiTheme="minorHAnsi" w:hAnsiTheme="minorHAnsi" w:cstheme="minorHAnsi"/>
                <w:iCs/>
                <w:sz w:val="20"/>
              </w:rPr>
              <w:lastRenderedPageBreak/>
              <w:t>organizacji? – trwałość rezultatów zadania)</w:t>
            </w:r>
          </w:p>
        </w:tc>
      </w:tr>
      <w:tr w:rsidR="003642EB">
        <w:tc>
          <w:tcPr>
            <w:tcW w:w="1077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3642EB" w:rsidRDefault="003642EB">
            <w:pPr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</w:p>
        </w:tc>
      </w:tr>
      <w:tr w:rsidR="003642EB">
        <w:trPr>
          <w:trHeight w:val="373"/>
        </w:trPr>
        <w:tc>
          <w:tcPr>
            <w:tcW w:w="1077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rPr>
                <w:rFonts w:asciiTheme="minorHAnsi" w:hAnsiTheme="minorHAnsi" w:cs="Calibri"/>
                <w:color w:val="00000A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Dodatkowe informacje dotyczące rezultatów realizacji zadania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publicznego</w:t>
            </w:r>
            <w:r>
              <w:rPr>
                <w:rStyle w:val="Zakotwiczenieprzypisudolnego"/>
                <w:rFonts w:asciiTheme="minorHAnsi" w:eastAsia="Arial" w:hAnsiTheme="minorHAnsi" w:cs="Calibri"/>
                <w:b/>
                <w:bCs/>
                <w:sz w:val="20"/>
                <w:szCs w:val="20"/>
              </w:rPr>
              <w:footnoteReference w:id="3"/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3642EB">
        <w:tc>
          <w:tcPr>
            <w:tcW w:w="38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Sposób monitorowania rezultatów / źródło informacji o osiągnięciu wskaźnika</w:t>
            </w:r>
          </w:p>
        </w:tc>
      </w:tr>
      <w:tr w:rsidR="003642EB">
        <w:tc>
          <w:tcPr>
            <w:tcW w:w="38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</w:tc>
        <w:tc>
          <w:tcPr>
            <w:tcW w:w="41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</w:tc>
      </w:tr>
      <w:tr w:rsidR="003642EB">
        <w:tc>
          <w:tcPr>
            <w:tcW w:w="38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</w:tc>
        <w:tc>
          <w:tcPr>
            <w:tcW w:w="41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</w:tc>
      </w:tr>
      <w:tr w:rsidR="003642EB">
        <w:tc>
          <w:tcPr>
            <w:tcW w:w="384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</w:tc>
        <w:tc>
          <w:tcPr>
            <w:tcW w:w="416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642EB" w:rsidRDefault="003642EB">
            <w:pPr>
              <w:jc w:val="both"/>
              <w:rPr>
                <w:rFonts w:asciiTheme="minorHAnsi" w:hAnsiTheme="minorHAnsi" w:cs="Calibri"/>
                <w:color w:val="00000A"/>
                <w:sz w:val="22"/>
                <w:szCs w:val="22"/>
              </w:rPr>
            </w:pPr>
          </w:p>
        </w:tc>
      </w:tr>
    </w:tbl>
    <w:p w:rsidR="003642EB" w:rsidRDefault="003642EB">
      <w:pPr>
        <w:widowControl w:val="0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</w:p>
    <w:p w:rsidR="003642EB" w:rsidRDefault="00613BAA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>IV.</w:t>
      </w: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ab/>
        <w:t>Charakterystyka oferenta</w:t>
      </w:r>
    </w:p>
    <w:p w:rsidR="003642EB" w:rsidRDefault="003642EB">
      <w:pPr>
        <w:widowControl w:val="0"/>
        <w:jc w:val="both"/>
        <w:rPr>
          <w:rFonts w:asciiTheme="minorHAnsi" w:hAnsiTheme="minorHAnsi" w:cs="Verdana"/>
          <w:color w:val="00000A"/>
          <w:sz w:val="16"/>
          <w:szCs w:val="16"/>
        </w:rPr>
      </w:pPr>
    </w:p>
    <w:tbl>
      <w:tblPr>
        <w:tblW w:w="5000" w:type="pct"/>
        <w:tblInd w:w="-832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-10" w:type="dxa"/>
          <w:right w:w="0" w:type="dxa"/>
        </w:tblCellMar>
        <w:tblLook w:val="04A0"/>
      </w:tblPr>
      <w:tblGrid>
        <w:gridCol w:w="9232"/>
      </w:tblGrid>
      <w:tr w:rsidR="003642EB">
        <w:trPr>
          <w:trHeight w:val="374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DD9C3"/>
            <w:tcMar>
              <w:left w:w="-10" w:type="dxa"/>
            </w:tcMar>
            <w:vAlign w:val="center"/>
          </w:tcPr>
          <w:p w:rsidR="003642EB" w:rsidRDefault="00613BAA">
            <w:pPr>
              <w:widowControl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Informacja 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wcześniejszej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działalności oferenta, w szczególności w zakresie, którego dotyczy zadanie publiczne</w:t>
            </w:r>
          </w:p>
        </w:tc>
      </w:tr>
      <w:tr w:rsidR="003642EB">
        <w:trPr>
          <w:trHeight w:val="999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642EB">
        <w:trPr>
          <w:trHeight w:val="247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DD9C3"/>
            <w:tcMar>
              <w:left w:w="-10" w:type="dxa"/>
            </w:tcMar>
          </w:tcPr>
          <w:p w:rsidR="003642EB" w:rsidRDefault="00613BAA">
            <w:pPr>
              <w:widowControl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00000A"/>
                <w:sz w:val="20"/>
                <w:szCs w:val="20"/>
              </w:rPr>
              <w:t>2. Zasoby kadrowe, rzeczowe i finansowe oferenta, które będą wykorzystane do realizacji zadania</w:t>
            </w:r>
          </w:p>
        </w:tc>
      </w:tr>
      <w:tr w:rsidR="003642EB">
        <w:trPr>
          <w:trHeight w:val="2833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3642EB" w:rsidRDefault="003642EB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</w:p>
    <w:p w:rsidR="003642EB" w:rsidRDefault="003642EB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</w:p>
    <w:p w:rsidR="003642EB" w:rsidRDefault="00613BAA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>V.</w:t>
      </w: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ab/>
        <w:t xml:space="preserve">Kalkulacja przewidywanych kosztów realizacji zadania </w:t>
      </w: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>publicznego</w:t>
      </w:r>
    </w:p>
    <w:p w:rsidR="003642EB" w:rsidRDefault="003642EB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</w:p>
    <w:tbl>
      <w:tblPr>
        <w:tblStyle w:val="Tabela-Siatka"/>
        <w:tblW w:w="5000" w:type="pct"/>
        <w:tblInd w:w="-714" w:type="dxa"/>
        <w:tblLook w:val="04A0"/>
      </w:tblPr>
      <w:tblGrid>
        <w:gridCol w:w="895"/>
        <w:gridCol w:w="1166"/>
        <w:gridCol w:w="1096"/>
        <w:gridCol w:w="1291"/>
        <w:gridCol w:w="1039"/>
        <w:gridCol w:w="1231"/>
        <w:gridCol w:w="863"/>
        <w:gridCol w:w="985"/>
        <w:gridCol w:w="862"/>
      </w:tblGrid>
      <w:tr w:rsidR="003642EB">
        <w:tc>
          <w:tcPr>
            <w:tcW w:w="9211" w:type="dxa"/>
            <w:gridSpan w:val="9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ind w:right="567"/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V.A Zestawienie kosztów realizacji zadania</w:t>
            </w:r>
          </w:p>
          <w:p w:rsidR="003642EB" w:rsidRDefault="00613BAA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(w sekcji V-A należy skalkulować i zamieścić wszystkie koszty realizacji zadania niezależnie od źródła finansowania wskazanego </w:t>
            </w:r>
            <w:r>
              <w:rPr>
                <w:rFonts w:asciiTheme="minorHAnsi" w:hAnsiTheme="minorHAnsi" w:cstheme="minorHAnsi"/>
                <w:sz w:val="20"/>
              </w:rPr>
              <w:br/>
              <w:t xml:space="preserve">w sekcji </w:t>
            </w:r>
            <w:proofErr w:type="spellStart"/>
            <w:r>
              <w:rPr>
                <w:rFonts w:asciiTheme="minorHAnsi" w:hAnsiTheme="minorHAnsi" w:cstheme="minorHAnsi"/>
                <w:sz w:val="20"/>
              </w:rPr>
              <w:t>V-B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642EB">
        <w:tc>
          <w:tcPr>
            <w:tcW w:w="892" w:type="dxa"/>
            <w:vMerge w:val="restart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162" w:type="dxa"/>
            <w:vMerge w:val="restart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1092" w:type="dxa"/>
            <w:vMerge w:val="restart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1154" w:type="dxa"/>
            <w:vMerge w:val="restart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Koszt jednostkowy </w:t>
            </w:r>
          </w:p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[PLN]</w:t>
            </w:r>
          </w:p>
        </w:tc>
        <w:tc>
          <w:tcPr>
            <w:tcW w:w="983" w:type="dxa"/>
            <w:vMerge w:val="restart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3928" w:type="dxa"/>
            <w:gridSpan w:val="4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Wartość [PLN]</w:t>
            </w:r>
          </w:p>
        </w:tc>
      </w:tr>
      <w:tr w:rsidR="003642EB">
        <w:tc>
          <w:tcPr>
            <w:tcW w:w="892" w:type="dxa"/>
            <w:vMerge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162" w:type="dxa"/>
            <w:vMerge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92" w:type="dxa"/>
            <w:vMerge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154" w:type="dxa"/>
            <w:vMerge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983" w:type="dxa"/>
            <w:vMerge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3642EB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227" w:type="dxa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860" w:type="dxa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982" w:type="dxa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859" w:type="dxa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>
              <w:rPr>
                <w:rFonts w:asciiTheme="minorHAnsi" w:hAnsiTheme="minorHAnsi"/>
                <w:b/>
                <w:sz w:val="20"/>
              </w:rPr>
              <w:t>Rok 3</w:t>
            </w:r>
            <w:r>
              <w:rPr>
                <w:rStyle w:val="Zakotwiczenieprzypisudolnego"/>
                <w:rFonts w:asciiTheme="minorHAnsi" w:hAnsiTheme="minorHAnsi"/>
                <w:b/>
                <w:sz w:val="20"/>
              </w:rPr>
              <w:footnoteReference w:id="4"/>
            </w:r>
            <w:r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3642EB">
        <w:tc>
          <w:tcPr>
            <w:tcW w:w="892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8319" w:type="dxa"/>
            <w:gridSpan w:val="8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5283" w:type="dxa"/>
            <w:gridSpan w:val="5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8319" w:type="dxa"/>
            <w:gridSpan w:val="8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89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162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09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54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5283" w:type="dxa"/>
            <w:gridSpan w:val="5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642EB">
        <w:tc>
          <w:tcPr>
            <w:tcW w:w="5283" w:type="dxa"/>
            <w:gridSpan w:val="5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Suma 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wszystkich kosztów realizacji zadania</w:t>
            </w:r>
          </w:p>
        </w:tc>
        <w:tc>
          <w:tcPr>
            <w:tcW w:w="122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60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59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3642EB" w:rsidRDefault="003642EB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/>
      </w:tblPr>
      <w:tblGrid>
        <w:gridCol w:w="566"/>
        <w:gridCol w:w="5817"/>
        <w:gridCol w:w="2123"/>
        <w:gridCol w:w="2126"/>
      </w:tblGrid>
      <w:tr w:rsidR="003642EB">
        <w:tc>
          <w:tcPr>
            <w:tcW w:w="10631" w:type="dxa"/>
            <w:gridSpan w:val="4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V.B Źródła finansowania kosztów realizacji zadania</w:t>
            </w:r>
          </w:p>
        </w:tc>
      </w:tr>
      <w:tr w:rsidR="003642EB">
        <w:tc>
          <w:tcPr>
            <w:tcW w:w="56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Wartość [PLN]</w:t>
            </w:r>
          </w:p>
        </w:tc>
        <w:tc>
          <w:tcPr>
            <w:tcW w:w="212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Udział [%]</w:t>
            </w:r>
          </w:p>
        </w:tc>
      </w:tr>
      <w:tr w:rsidR="003642EB">
        <w:tc>
          <w:tcPr>
            <w:tcW w:w="56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3642EB">
        <w:tc>
          <w:tcPr>
            <w:tcW w:w="56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Planowana dotacja w ramach </w:t>
            </w:r>
            <w:r>
              <w:rPr>
                <w:rFonts w:asciiTheme="minorHAnsi" w:hAnsiTheme="minorHAnsi"/>
                <w:sz w:val="20"/>
              </w:rPr>
              <w:t>niniejszej oferty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</w:tr>
      <w:tr w:rsidR="003642EB">
        <w:tc>
          <w:tcPr>
            <w:tcW w:w="56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  <w:vertAlign w:val="superscript"/>
              </w:rPr>
            </w:pPr>
            <w:r>
              <w:rPr>
                <w:rFonts w:asciiTheme="minorHAnsi" w:hAnsiTheme="minorHAnsi"/>
                <w:sz w:val="20"/>
              </w:rPr>
              <w:t>Wkład własny</w:t>
            </w:r>
            <w:r>
              <w:rPr>
                <w:rStyle w:val="Zakotwiczenieprzypisudolnego"/>
                <w:rFonts w:asciiTheme="minorHAnsi" w:hAnsiTheme="minorHAnsi"/>
                <w:sz w:val="20"/>
              </w:rPr>
              <w:footnoteReference w:id="5"/>
            </w:r>
            <w:r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</w:tr>
      <w:tr w:rsidR="003642EB">
        <w:tc>
          <w:tcPr>
            <w:tcW w:w="56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</w:tr>
      <w:tr w:rsidR="003642EB">
        <w:tc>
          <w:tcPr>
            <w:tcW w:w="56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Wkład własny niefinansowy (osobowy i rzeczowy)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</w:tr>
      <w:tr w:rsidR="003642EB">
        <w:tc>
          <w:tcPr>
            <w:tcW w:w="56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3642EB" w:rsidRDefault="003642EB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/>
      </w:tblPr>
      <w:tblGrid>
        <w:gridCol w:w="567"/>
        <w:gridCol w:w="4400"/>
        <w:gridCol w:w="1413"/>
        <w:gridCol w:w="1418"/>
        <w:gridCol w:w="1417"/>
        <w:gridCol w:w="1417"/>
      </w:tblGrid>
      <w:tr w:rsidR="003642EB">
        <w:tc>
          <w:tcPr>
            <w:tcW w:w="10631" w:type="dxa"/>
            <w:gridSpan w:val="6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</w:rPr>
              <w:t>V.C Podział kosztów realizacji zadania pomiędzy oferentów</w:t>
            </w:r>
            <w:r>
              <w:rPr>
                <w:rStyle w:val="Zakotwiczenieprzypisudolnego"/>
                <w:rFonts w:asciiTheme="minorHAnsi" w:hAnsiTheme="minorHAnsi" w:cs="Calibri"/>
                <w:b/>
                <w:color w:val="00000A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00000A"/>
                <w:sz w:val="20"/>
                <w:szCs w:val="20"/>
                <w:vertAlign w:val="superscript"/>
              </w:rPr>
              <w:t>)</w:t>
            </w:r>
          </w:p>
        </w:tc>
      </w:tr>
      <w:tr w:rsidR="003642EB">
        <w:tc>
          <w:tcPr>
            <w:tcW w:w="566" w:type="dxa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400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Źródło </w:t>
            </w:r>
            <w:r>
              <w:rPr>
                <w:rFonts w:asciiTheme="minorHAnsi" w:hAnsiTheme="minorHAnsi"/>
                <w:b/>
                <w:sz w:val="20"/>
              </w:rPr>
              <w:t>finansowania kosztów realizacji zadania</w:t>
            </w:r>
          </w:p>
        </w:tc>
        <w:tc>
          <w:tcPr>
            <w:tcW w:w="5665" w:type="dxa"/>
            <w:gridSpan w:val="4"/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:rsidR="003642EB" w:rsidRDefault="00613BA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Wartość [PLN]</w:t>
            </w:r>
          </w:p>
        </w:tc>
      </w:tr>
      <w:tr w:rsidR="003642EB">
        <w:tc>
          <w:tcPr>
            <w:tcW w:w="4966" w:type="dxa"/>
            <w:gridSpan w:val="2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7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>
              <w:rPr>
                <w:rFonts w:asciiTheme="minorHAnsi" w:hAnsiTheme="minorHAnsi"/>
                <w:b/>
                <w:sz w:val="20"/>
              </w:rPr>
              <w:t>Rok 3</w:t>
            </w:r>
            <w:r>
              <w:rPr>
                <w:rStyle w:val="Zakotwiczenieprzypisudolnego"/>
                <w:rFonts w:asciiTheme="minorHAnsi" w:hAnsiTheme="minorHAnsi"/>
                <w:b/>
                <w:sz w:val="20"/>
              </w:rPr>
              <w:footnoteReference w:id="7"/>
            </w:r>
            <w:r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3642EB">
        <w:tc>
          <w:tcPr>
            <w:tcW w:w="56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400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 1</w:t>
            </w:r>
          </w:p>
        </w:tc>
        <w:tc>
          <w:tcPr>
            <w:tcW w:w="141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</w:tr>
      <w:tr w:rsidR="003642EB">
        <w:tc>
          <w:tcPr>
            <w:tcW w:w="56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400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 2</w:t>
            </w:r>
          </w:p>
        </w:tc>
        <w:tc>
          <w:tcPr>
            <w:tcW w:w="141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</w:tr>
      <w:tr w:rsidR="003642EB">
        <w:trPr>
          <w:trHeight w:val="199"/>
        </w:trPr>
        <w:tc>
          <w:tcPr>
            <w:tcW w:w="566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400" w:type="dxa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 3</w:t>
            </w:r>
          </w:p>
        </w:tc>
        <w:tc>
          <w:tcPr>
            <w:tcW w:w="141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</w:tr>
      <w:tr w:rsidR="003642EB">
        <w:tc>
          <w:tcPr>
            <w:tcW w:w="566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400" w:type="dxa"/>
            <w:shd w:val="clear" w:color="auto" w:fill="auto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</w:tr>
      <w:tr w:rsidR="003642EB">
        <w:tc>
          <w:tcPr>
            <w:tcW w:w="4966" w:type="dxa"/>
            <w:gridSpan w:val="2"/>
            <w:shd w:val="clear" w:color="auto" w:fill="DDD9C3" w:themeFill="background2" w:themeFillShade="E6"/>
            <w:tcMar>
              <w:left w:w="108" w:type="dxa"/>
            </w:tcMar>
          </w:tcPr>
          <w:p w:rsidR="003642EB" w:rsidRDefault="00613BAA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  <w:tcMar>
              <w:left w:w="108" w:type="dxa"/>
            </w:tcMar>
          </w:tcPr>
          <w:p w:rsidR="003642EB" w:rsidRDefault="003642EB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3642EB" w:rsidRDefault="003642EB">
      <w:pPr>
        <w:widowControl w:val="0"/>
        <w:jc w:val="both"/>
        <w:rPr>
          <w:rFonts w:asciiTheme="minorHAnsi" w:hAnsiTheme="minorHAnsi" w:cs="Calibri"/>
          <w:b/>
          <w:color w:val="00000A"/>
          <w:sz w:val="20"/>
          <w:szCs w:val="20"/>
        </w:rPr>
      </w:pPr>
    </w:p>
    <w:p w:rsidR="003642EB" w:rsidRDefault="00613BAA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>VI.</w:t>
      </w: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ab/>
        <w:t>Inne informacje</w:t>
      </w:r>
    </w:p>
    <w:p w:rsidR="003642EB" w:rsidRDefault="003642EB">
      <w:pPr>
        <w:widowControl w:val="0"/>
        <w:jc w:val="both"/>
        <w:rPr>
          <w:rFonts w:asciiTheme="minorHAnsi" w:hAnsiTheme="minorHAnsi" w:cs="Verdana"/>
          <w:b/>
          <w:bCs/>
          <w:color w:val="00000A"/>
          <w:sz w:val="16"/>
          <w:szCs w:val="16"/>
        </w:rPr>
      </w:pPr>
    </w:p>
    <w:tbl>
      <w:tblPr>
        <w:tblW w:w="5000" w:type="pct"/>
        <w:tblInd w:w="-832" w:type="dxa"/>
        <w:tblBorders>
          <w:top w:val="single" w:sz="8" w:space="0" w:color="000001"/>
          <w:left w:val="single" w:sz="8" w:space="0" w:color="000001"/>
          <w:bottom w:val="single" w:sz="4" w:space="0" w:color="00000A"/>
          <w:right w:val="single" w:sz="8" w:space="0" w:color="000001"/>
          <w:insideH w:val="single" w:sz="4" w:space="0" w:color="00000A"/>
          <w:insideV w:val="single" w:sz="8" w:space="0" w:color="000001"/>
        </w:tblBorders>
        <w:tblCellMar>
          <w:left w:w="-10" w:type="dxa"/>
          <w:right w:w="0" w:type="dxa"/>
        </w:tblCellMar>
        <w:tblLook w:val="04A0"/>
      </w:tblPr>
      <w:tblGrid>
        <w:gridCol w:w="9232"/>
      </w:tblGrid>
      <w:tr w:rsidR="003642EB">
        <w:trPr>
          <w:trHeight w:val="450"/>
        </w:trPr>
        <w:tc>
          <w:tcPr>
            <w:tcW w:w="9212" w:type="dxa"/>
            <w:tcBorders>
              <w:top w:val="single" w:sz="8" w:space="0" w:color="000001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DDD9C3"/>
            <w:tcMar>
              <w:left w:w="-10" w:type="dxa"/>
            </w:tcMar>
          </w:tcPr>
          <w:p w:rsidR="003642EB" w:rsidRDefault="00613BA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Deklaracja o zamiarze odpłatnego lub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nieodpłatnego wykonania zadania publicznego.</w:t>
            </w:r>
          </w:p>
          <w:p w:rsidR="003642EB" w:rsidRDefault="00613BA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Działania, które w ramach realizacji zadania publicznego będą wykonywać poszczególni oferenci oraz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sposób ich reprezentacji wobec organu administracji publicznej – w przypadku oferty wspólnej.</w:t>
            </w:r>
          </w:p>
          <w:p w:rsidR="003642EB" w:rsidRDefault="00613BA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="Calibri"/>
                <w:i/>
                <w:color w:val="00000A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>
              <w:rPr>
                <w:rFonts w:asciiTheme="minorHAnsi" w:hAnsiTheme="minorHAnsi" w:cstheme="minorHAnsi"/>
                <w:b/>
                <w:color w:val="00000A"/>
                <w:sz w:val="20"/>
                <w:szCs w:val="20"/>
              </w:rPr>
              <w:t>kt</w:t>
            </w:r>
            <w:r>
              <w:rPr>
                <w:rFonts w:asciiTheme="minorHAnsi" w:hAnsiTheme="minorHAnsi" w:cstheme="minorHAnsi"/>
                <w:b/>
                <w:color w:val="00000A"/>
                <w:sz w:val="20"/>
                <w:szCs w:val="20"/>
              </w:rPr>
              <w:t>óre mogą mieć znaczenie przy ocenie oferty, w tym odnoszące się do kalkulacji przewidywanych kosztów oraz oświadczeń zawartych w sekcji VII.</w:t>
            </w:r>
          </w:p>
        </w:tc>
      </w:tr>
      <w:tr w:rsidR="003642EB">
        <w:trPr>
          <w:trHeight w:val="557"/>
        </w:trPr>
        <w:tc>
          <w:tcPr>
            <w:tcW w:w="9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642EB" w:rsidRDefault="003642E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3642EB" w:rsidRDefault="003642EB">
      <w:pPr>
        <w:widowControl w:val="0"/>
        <w:jc w:val="both"/>
        <w:rPr>
          <w:rFonts w:asciiTheme="minorHAnsi" w:hAnsiTheme="minorHAnsi" w:cs="Verdana"/>
          <w:color w:val="00000A"/>
          <w:sz w:val="18"/>
          <w:szCs w:val="18"/>
        </w:rPr>
      </w:pPr>
    </w:p>
    <w:p w:rsidR="003642EB" w:rsidRDefault="00613BAA">
      <w:pPr>
        <w:widowControl w:val="0"/>
        <w:ind w:left="284" w:hanging="284"/>
        <w:jc w:val="both"/>
        <w:rPr>
          <w:rFonts w:asciiTheme="minorHAnsi" w:hAnsiTheme="minorHAnsi" w:cs="Verdana"/>
          <w:b/>
          <w:bCs/>
          <w:color w:val="00000A"/>
          <w:sz w:val="22"/>
          <w:szCs w:val="22"/>
        </w:rPr>
      </w:pP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>VII.</w:t>
      </w:r>
      <w:r>
        <w:rPr>
          <w:rFonts w:asciiTheme="minorHAnsi" w:hAnsiTheme="minorHAnsi" w:cs="Verdana"/>
          <w:b/>
          <w:bCs/>
          <w:color w:val="00000A"/>
          <w:sz w:val="22"/>
          <w:szCs w:val="22"/>
        </w:rPr>
        <w:tab/>
        <w:t>Oświadczenia</w:t>
      </w:r>
    </w:p>
    <w:p w:rsidR="003642EB" w:rsidRDefault="003642EB">
      <w:pPr>
        <w:widowControl w:val="0"/>
        <w:jc w:val="both"/>
        <w:rPr>
          <w:rFonts w:asciiTheme="minorHAnsi" w:hAnsiTheme="minorHAnsi" w:cs="Verdana"/>
          <w:color w:val="00000A"/>
          <w:sz w:val="18"/>
          <w:szCs w:val="18"/>
        </w:rPr>
      </w:pPr>
    </w:p>
    <w:p w:rsidR="003642EB" w:rsidRDefault="00613BAA">
      <w:pPr>
        <w:widowControl w:val="0"/>
        <w:jc w:val="both"/>
        <w:rPr>
          <w:rFonts w:asciiTheme="minorHAnsi" w:hAnsiTheme="minorHAnsi" w:cs="Verdana"/>
          <w:color w:val="00000A"/>
          <w:sz w:val="18"/>
          <w:szCs w:val="18"/>
        </w:rPr>
      </w:pPr>
      <w:r>
        <w:rPr>
          <w:rFonts w:asciiTheme="minorHAnsi" w:hAnsiTheme="minorHAnsi" w:cs="Verdana"/>
          <w:color w:val="00000A"/>
          <w:sz w:val="18"/>
          <w:szCs w:val="18"/>
        </w:rPr>
        <w:t>Oświadczam(-my), że:</w:t>
      </w:r>
    </w:p>
    <w:p w:rsidR="003642EB" w:rsidRDefault="003642EB">
      <w:pPr>
        <w:widowControl w:val="0"/>
        <w:jc w:val="both"/>
        <w:rPr>
          <w:rFonts w:asciiTheme="minorHAnsi" w:hAnsiTheme="minorHAnsi" w:cs="Verdana"/>
          <w:color w:val="00000A"/>
          <w:sz w:val="18"/>
          <w:szCs w:val="18"/>
        </w:rPr>
      </w:pPr>
    </w:p>
    <w:p w:rsidR="003642EB" w:rsidRDefault="00613BA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="Verdana"/>
          <w:color w:val="00000A"/>
          <w:sz w:val="18"/>
          <w:szCs w:val="18"/>
        </w:rPr>
      </w:pPr>
      <w:r>
        <w:rPr>
          <w:rFonts w:asciiTheme="minorHAnsi" w:hAnsiTheme="minorHAnsi" w:cs="Verdana"/>
          <w:color w:val="00000A"/>
          <w:sz w:val="18"/>
          <w:szCs w:val="18"/>
        </w:rPr>
        <w:t>1)</w:t>
      </w:r>
      <w:r>
        <w:rPr>
          <w:rFonts w:asciiTheme="minorHAnsi" w:hAnsiTheme="minorHAnsi" w:cs="Verdana"/>
          <w:color w:val="00000A"/>
          <w:sz w:val="18"/>
          <w:szCs w:val="18"/>
        </w:rPr>
        <w:tab/>
      </w:r>
      <w:r>
        <w:rPr>
          <w:rFonts w:asciiTheme="minorHAnsi" w:hAnsiTheme="minorHAnsi" w:cs="Verdana"/>
          <w:color w:val="00000A"/>
          <w:sz w:val="18"/>
          <w:szCs w:val="18"/>
        </w:rPr>
        <w:t xml:space="preserve">proponowane zadanie publiczne będzie realizowane wyłącznie w zakresie działalności pożytku publicznego </w:t>
      </w:r>
      <w:r>
        <w:rPr>
          <w:rFonts w:asciiTheme="minorHAnsi" w:hAnsiTheme="minorHAnsi" w:cs="Verdana"/>
          <w:color w:val="00000A"/>
          <w:sz w:val="18"/>
          <w:szCs w:val="18"/>
        </w:rPr>
        <w:br/>
        <w:t>oferenta(-</w:t>
      </w:r>
      <w:proofErr w:type="spellStart"/>
      <w:r>
        <w:rPr>
          <w:rFonts w:asciiTheme="minorHAnsi" w:hAnsiTheme="minorHAnsi" w:cs="Verdana"/>
          <w:color w:val="00000A"/>
          <w:sz w:val="18"/>
          <w:szCs w:val="18"/>
        </w:rPr>
        <w:t>tów</w:t>
      </w:r>
      <w:proofErr w:type="spellEnd"/>
      <w:r>
        <w:rPr>
          <w:rFonts w:asciiTheme="minorHAnsi" w:hAnsiTheme="minorHAnsi" w:cs="Verdana"/>
          <w:color w:val="00000A"/>
          <w:sz w:val="18"/>
          <w:szCs w:val="18"/>
        </w:rPr>
        <w:t>);</w:t>
      </w:r>
    </w:p>
    <w:p w:rsidR="003642EB" w:rsidRDefault="00613BA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="Verdana"/>
          <w:color w:val="00000A"/>
          <w:sz w:val="18"/>
          <w:szCs w:val="18"/>
        </w:rPr>
      </w:pPr>
      <w:r>
        <w:rPr>
          <w:rFonts w:asciiTheme="minorHAnsi" w:hAnsiTheme="minorHAnsi" w:cs="Verdana"/>
          <w:color w:val="00000A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:rsidR="003642EB" w:rsidRDefault="00613BA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="Verdana"/>
          <w:color w:val="00000A"/>
          <w:sz w:val="18"/>
          <w:szCs w:val="18"/>
        </w:rPr>
      </w:pPr>
      <w:r>
        <w:rPr>
          <w:rFonts w:asciiTheme="minorHAnsi" w:hAnsiTheme="minorHAnsi" w:cs="Verdana"/>
          <w:color w:val="00000A"/>
          <w:sz w:val="18"/>
          <w:szCs w:val="18"/>
        </w:rPr>
        <w:t>3)</w:t>
      </w:r>
      <w:r>
        <w:rPr>
          <w:rFonts w:asciiTheme="minorHAnsi" w:hAnsiTheme="minorHAnsi" w:cs="Verdana"/>
          <w:color w:val="00000A"/>
          <w:sz w:val="18"/>
          <w:szCs w:val="18"/>
        </w:rPr>
        <w:tab/>
      </w:r>
      <w:r>
        <w:rPr>
          <w:rFonts w:asciiTheme="minorHAnsi" w:hAnsiTheme="minorHAnsi" w:cs="Verdana"/>
          <w:color w:val="00000A"/>
          <w:sz w:val="18"/>
          <w:szCs w:val="18"/>
        </w:rPr>
        <w:t>oferent* / oferenci* składający niniejszą ofertę nie zalega(-ją)* / zalega(-ją)* z opłacaniem należności z tytułu zobowiązań podatkowych;</w:t>
      </w:r>
    </w:p>
    <w:p w:rsidR="003642EB" w:rsidRDefault="00613BA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="Verdana"/>
          <w:color w:val="00000A"/>
          <w:sz w:val="18"/>
          <w:szCs w:val="18"/>
        </w:rPr>
      </w:pPr>
      <w:r>
        <w:rPr>
          <w:rFonts w:asciiTheme="minorHAnsi" w:hAnsiTheme="minorHAnsi" w:cs="Verdana"/>
          <w:color w:val="00000A"/>
          <w:sz w:val="18"/>
          <w:szCs w:val="18"/>
        </w:rPr>
        <w:t>4) oferent* / oferenci* składający niniejszą ofertę nie zalega(-ją)* / zalega(-ją)* z opłacaniem należności z tytułu s</w:t>
      </w:r>
      <w:r>
        <w:rPr>
          <w:rFonts w:asciiTheme="minorHAnsi" w:hAnsiTheme="minorHAnsi" w:cs="Verdana"/>
          <w:color w:val="00000A"/>
          <w:sz w:val="18"/>
          <w:szCs w:val="18"/>
        </w:rPr>
        <w:t>kładek na ubezpieczenia społeczne;</w:t>
      </w:r>
    </w:p>
    <w:p w:rsidR="003642EB" w:rsidRDefault="00613BA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="Verdana"/>
          <w:color w:val="00000A"/>
          <w:sz w:val="18"/>
          <w:szCs w:val="18"/>
        </w:rPr>
      </w:pPr>
      <w:r>
        <w:rPr>
          <w:rFonts w:asciiTheme="minorHAnsi" w:hAnsiTheme="minorHAnsi" w:cs="Verdana"/>
          <w:color w:val="00000A"/>
          <w:sz w:val="18"/>
          <w:szCs w:val="18"/>
        </w:rPr>
        <w:t>5)</w:t>
      </w:r>
      <w:r>
        <w:rPr>
          <w:rFonts w:asciiTheme="minorHAnsi" w:hAnsiTheme="minorHAnsi" w:cs="Verdana"/>
          <w:color w:val="00000A"/>
          <w:sz w:val="18"/>
          <w:szCs w:val="18"/>
        </w:rPr>
        <w:tab/>
        <w:t>dane zawarte w części II niniejszej oferty są zgodne z Krajowym Rejestrem Sądowym* / właściwą ewidencją*;</w:t>
      </w:r>
    </w:p>
    <w:p w:rsidR="003642EB" w:rsidRDefault="00613BA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="Verdana"/>
          <w:color w:val="00000A"/>
          <w:sz w:val="18"/>
          <w:szCs w:val="18"/>
        </w:rPr>
      </w:pPr>
      <w:r>
        <w:rPr>
          <w:rFonts w:asciiTheme="minorHAnsi" w:hAnsiTheme="minorHAnsi" w:cs="Verdana"/>
          <w:color w:val="00000A"/>
          <w:sz w:val="18"/>
          <w:szCs w:val="18"/>
        </w:rPr>
        <w:t>6)</w:t>
      </w:r>
      <w:r>
        <w:rPr>
          <w:rFonts w:asciiTheme="minorHAnsi" w:hAnsiTheme="minorHAnsi" w:cs="Verdana"/>
          <w:color w:val="00000A"/>
          <w:sz w:val="18"/>
          <w:szCs w:val="18"/>
        </w:rPr>
        <w:tab/>
        <w:t xml:space="preserve">wszystkie informacje podane w ofercie oraz załącznikach są zgodne z aktualnym stanem prawnym </w:t>
      </w:r>
      <w:r>
        <w:rPr>
          <w:rFonts w:asciiTheme="minorHAnsi" w:hAnsiTheme="minorHAnsi" w:cs="Verdana"/>
          <w:color w:val="00000A"/>
          <w:sz w:val="18"/>
          <w:szCs w:val="18"/>
        </w:rPr>
        <w:br/>
        <w:t>i faktycznym;</w:t>
      </w:r>
    </w:p>
    <w:p w:rsidR="003642EB" w:rsidRDefault="00613BAA">
      <w:pPr>
        <w:widowControl w:val="0"/>
        <w:ind w:left="284" w:hanging="284"/>
        <w:jc w:val="both"/>
        <w:rPr>
          <w:rFonts w:asciiTheme="minorHAnsi" w:hAnsiTheme="minorHAnsi" w:cs="Verdana"/>
          <w:color w:val="00000A"/>
          <w:sz w:val="18"/>
          <w:szCs w:val="18"/>
        </w:rPr>
      </w:pPr>
      <w:r>
        <w:rPr>
          <w:rFonts w:asciiTheme="minorHAnsi" w:hAnsiTheme="minorHAnsi" w:cs="Verdana"/>
          <w:color w:val="00000A"/>
          <w:sz w:val="18"/>
          <w:szCs w:val="18"/>
        </w:rPr>
        <w:t>7</w:t>
      </w:r>
      <w:r>
        <w:rPr>
          <w:rFonts w:asciiTheme="minorHAnsi" w:hAnsiTheme="minorHAnsi" w:cs="Verdana"/>
          <w:color w:val="00000A"/>
          <w:sz w:val="18"/>
          <w:szCs w:val="18"/>
        </w:rPr>
        <w:t>)</w:t>
      </w:r>
      <w:r>
        <w:rPr>
          <w:rFonts w:asciiTheme="minorHAnsi" w:hAnsiTheme="minorHAnsi" w:cs="Verdana"/>
          <w:color w:val="00000A"/>
          <w:sz w:val="18"/>
          <w:szCs w:val="18"/>
        </w:rPr>
        <w:tab/>
        <w:t xml:space="preserve">w zakresie związanym z otwartym konkursem ofert, w tym z gromadzeniem, przetwarzaniem </w:t>
      </w:r>
      <w:r>
        <w:rPr>
          <w:rFonts w:asciiTheme="minorHAnsi" w:hAnsiTheme="minorHAnsi" w:cs="Verdana"/>
          <w:color w:val="00000A"/>
          <w:sz w:val="18"/>
          <w:szCs w:val="18"/>
        </w:rPr>
        <w:br/>
        <w:t>i przekazywaniem danych osobowych, a także wprowadzaniem ich do systemów informatycznych, osoby, których dotyczą te dane, złożyły stosowne oświadczenia zgodnie z przep</w:t>
      </w:r>
      <w:r>
        <w:rPr>
          <w:rFonts w:asciiTheme="minorHAnsi" w:hAnsiTheme="minorHAnsi" w:cs="Verdana"/>
          <w:color w:val="00000A"/>
          <w:sz w:val="18"/>
          <w:szCs w:val="18"/>
        </w:rPr>
        <w:t xml:space="preserve">isami o ochronie danych osobowych. </w:t>
      </w:r>
    </w:p>
    <w:p w:rsidR="003642EB" w:rsidRDefault="003642EB">
      <w:pPr>
        <w:widowControl w:val="0"/>
        <w:ind w:left="284" w:hanging="284"/>
        <w:jc w:val="both"/>
        <w:rPr>
          <w:rFonts w:asciiTheme="minorHAnsi" w:hAnsiTheme="minorHAnsi" w:cs="Verdana"/>
          <w:color w:val="00000A"/>
          <w:sz w:val="18"/>
          <w:szCs w:val="18"/>
        </w:rPr>
      </w:pPr>
    </w:p>
    <w:p w:rsidR="003642EB" w:rsidRDefault="003642EB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="Verdana"/>
          <w:color w:val="00000A"/>
          <w:sz w:val="20"/>
          <w:szCs w:val="20"/>
        </w:rPr>
      </w:pPr>
    </w:p>
    <w:p w:rsidR="003642EB" w:rsidRDefault="00613BAA">
      <w:pPr>
        <w:widowControl w:val="0"/>
        <w:tabs>
          <w:tab w:val="right" w:pos="9540"/>
        </w:tabs>
        <w:rPr>
          <w:rFonts w:asciiTheme="minorHAnsi" w:hAnsiTheme="minorHAnsi" w:cs="Verdana"/>
          <w:color w:val="00000A"/>
          <w:sz w:val="20"/>
          <w:szCs w:val="20"/>
        </w:rPr>
      </w:pPr>
      <w:r>
        <w:rPr>
          <w:rFonts w:asciiTheme="minorHAnsi" w:hAnsiTheme="minorHAnsi" w:cs="Verdana"/>
          <w:color w:val="00000A"/>
          <w:sz w:val="20"/>
          <w:szCs w:val="20"/>
        </w:rPr>
        <w:t>.................................................................                                                        Data ........................................................</w:t>
      </w:r>
    </w:p>
    <w:p w:rsidR="003642EB" w:rsidRDefault="00613BAA">
      <w:pPr>
        <w:widowControl w:val="0"/>
        <w:tabs>
          <w:tab w:val="right" w:pos="9540"/>
        </w:tabs>
        <w:rPr>
          <w:rFonts w:asciiTheme="minorHAnsi" w:hAnsiTheme="minorHAnsi" w:cs="Verdana"/>
          <w:color w:val="00000A"/>
          <w:sz w:val="20"/>
          <w:szCs w:val="20"/>
        </w:rPr>
      </w:pPr>
      <w:r>
        <w:rPr>
          <w:rFonts w:asciiTheme="minorHAnsi" w:hAnsiTheme="minorHAnsi" w:cs="Verdana"/>
          <w:color w:val="00000A"/>
          <w:sz w:val="20"/>
          <w:szCs w:val="20"/>
        </w:rPr>
        <w:t>.................................................................</w:t>
      </w:r>
    </w:p>
    <w:p w:rsidR="003642EB" w:rsidRDefault="00613BAA">
      <w:pPr>
        <w:widowControl w:val="0"/>
        <w:tabs>
          <w:tab w:val="right" w:pos="9540"/>
        </w:tabs>
        <w:rPr>
          <w:rFonts w:asciiTheme="minorHAnsi" w:hAnsiTheme="minorHAnsi" w:cs="Verdana"/>
          <w:color w:val="00000A"/>
          <w:sz w:val="20"/>
          <w:szCs w:val="20"/>
        </w:rPr>
      </w:pPr>
      <w:r>
        <w:rPr>
          <w:rFonts w:asciiTheme="minorHAnsi" w:hAnsiTheme="minorHAnsi" w:cs="Verdana"/>
          <w:color w:val="00000A"/>
          <w:sz w:val="20"/>
          <w:szCs w:val="20"/>
        </w:rPr>
        <w:t>.................................................................</w:t>
      </w:r>
    </w:p>
    <w:p w:rsidR="003642EB" w:rsidRDefault="00613BAA">
      <w:pPr>
        <w:widowControl w:val="0"/>
        <w:jc w:val="both"/>
        <w:rPr>
          <w:rFonts w:asciiTheme="minorHAnsi" w:hAnsiTheme="minorHAnsi" w:cs="Verdana"/>
          <w:color w:val="00000A"/>
          <w:sz w:val="16"/>
          <w:szCs w:val="16"/>
        </w:rPr>
      </w:pPr>
      <w:r>
        <w:rPr>
          <w:rFonts w:asciiTheme="minorHAnsi" w:hAnsiTheme="minorHAnsi" w:cs="Verdana"/>
          <w:color w:val="00000A"/>
          <w:sz w:val="16"/>
          <w:szCs w:val="16"/>
        </w:rPr>
        <w:t xml:space="preserve">(podpis osoby upoważnionej lub podpisy </w:t>
      </w:r>
    </w:p>
    <w:p w:rsidR="003642EB" w:rsidRDefault="00613BAA">
      <w:pPr>
        <w:widowControl w:val="0"/>
        <w:jc w:val="both"/>
        <w:rPr>
          <w:rFonts w:asciiTheme="minorHAnsi" w:hAnsiTheme="minorHAnsi" w:cs="Verdana"/>
          <w:color w:val="00000A"/>
          <w:sz w:val="16"/>
          <w:szCs w:val="16"/>
        </w:rPr>
      </w:pPr>
      <w:r>
        <w:rPr>
          <w:rFonts w:asciiTheme="minorHAnsi" w:hAnsiTheme="minorHAnsi" w:cs="Verdana"/>
          <w:color w:val="00000A"/>
          <w:sz w:val="16"/>
          <w:szCs w:val="16"/>
        </w:rPr>
        <w:t xml:space="preserve">osób upoważnionych do składania oświadczeń </w:t>
      </w:r>
    </w:p>
    <w:p w:rsidR="003642EB" w:rsidRDefault="00613BAA">
      <w:pPr>
        <w:widowControl w:val="0"/>
        <w:jc w:val="both"/>
        <w:rPr>
          <w:rFonts w:asciiTheme="minorHAnsi" w:hAnsiTheme="minorHAnsi" w:cs="Verdana"/>
          <w:color w:val="00000A"/>
          <w:sz w:val="20"/>
          <w:szCs w:val="20"/>
        </w:rPr>
      </w:pPr>
      <w:r>
        <w:rPr>
          <w:rFonts w:asciiTheme="minorHAnsi" w:hAnsiTheme="minorHAnsi" w:cs="Verdana"/>
          <w:color w:val="00000A"/>
          <w:sz w:val="16"/>
          <w:szCs w:val="16"/>
        </w:rPr>
        <w:t>woli w imieniu oferentów)</w:t>
      </w:r>
    </w:p>
    <w:p w:rsidR="003642EB" w:rsidRDefault="00613BAA">
      <w:pPr>
        <w:widowControl w:val="0"/>
        <w:tabs>
          <w:tab w:val="right" w:pos="9540"/>
        </w:tabs>
      </w:pPr>
      <w:r>
        <w:rPr>
          <w:rFonts w:asciiTheme="minorHAnsi" w:hAnsiTheme="minorHAnsi" w:cs="Verdana"/>
          <w:color w:val="00000A"/>
          <w:sz w:val="20"/>
          <w:szCs w:val="20"/>
        </w:rPr>
        <w:tab/>
      </w:r>
    </w:p>
    <w:sectPr w:rsidR="003642EB" w:rsidSect="003642EB">
      <w:headerReference w:type="default" r:id="rId8"/>
      <w:footerReference w:type="default" r:id="rId9"/>
      <w:pgSz w:w="11906" w:h="16838"/>
      <w:pgMar w:top="1077" w:right="1276" w:bottom="1259" w:left="1418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BAA" w:rsidRDefault="00613BAA" w:rsidP="003642EB">
      <w:r>
        <w:separator/>
      </w:r>
    </w:p>
  </w:endnote>
  <w:endnote w:type="continuationSeparator" w:id="0">
    <w:p w:rsidR="00613BAA" w:rsidRDefault="00613BAA" w:rsidP="00364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056026"/>
      <w:docPartObj>
        <w:docPartGallery w:val="Page Numbers (Bottom of Page)"/>
        <w:docPartUnique/>
      </w:docPartObj>
    </w:sdtPr>
    <w:sdtContent>
      <w:p w:rsidR="003642EB" w:rsidRDefault="003642EB">
        <w:pPr>
          <w:pStyle w:val="Footer"/>
          <w:jc w:val="right"/>
        </w:pPr>
        <w:r w:rsidRPr="003642E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613BAA">
          <w:instrText>PAGE</w:instrText>
        </w:r>
        <w:r>
          <w:fldChar w:fldCharType="separate"/>
        </w:r>
        <w:r w:rsidR="00D41E9D">
          <w:rPr>
            <w:noProof/>
          </w:rPr>
          <w:t>5</w:t>
        </w:r>
        <w:r>
          <w:fldChar w:fldCharType="end"/>
        </w:r>
      </w:p>
    </w:sdtContent>
  </w:sdt>
  <w:p w:rsidR="003642EB" w:rsidRDefault="003642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BAA" w:rsidRDefault="00613BAA">
      <w:r>
        <w:separator/>
      </w:r>
    </w:p>
  </w:footnote>
  <w:footnote w:type="continuationSeparator" w:id="0">
    <w:p w:rsidR="00613BAA" w:rsidRDefault="00613BAA">
      <w:r>
        <w:continuationSeparator/>
      </w:r>
    </w:p>
  </w:footnote>
  <w:footnote w:id="1">
    <w:p w:rsidR="003642EB" w:rsidRDefault="00613BAA">
      <w:pPr>
        <w:widowControl w:val="0"/>
        <w:ind w:left="284" w:hanging="284"/>
        <w:jc w:val="both"/>
      </w:pPr>
      <w:r>
        <w:rPr>
          <w:rFonts w:asciiTheme="minorHAnsi" w:hAnsiTheme="minorHAnsi"/>
          <w:sz w:val="16"/>
          <w:szCs w:val="16"/>
          <w:vertAlign w:val="superscript"/>
        </w:rPr>
        <w:footnoteRef/>
      </w:r>
      <w:r>
        <w:rPr>
          <w:rFonts w:asciiTheme="minorHAnsi" w:hAnsiTheme="minorHAnsi"/>
          <w:sz w:val="16"/>
          <w:szCs w:val="16"/>
          <w:vertAlign w:val="superscript"/>
        </w:rPr>
        <w:tab/>
        <w:t>)</w:t>
      </w:r>
      <w:r>
        <w:rPr>
          <w:rFonts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  Wypełnić jedynie w przypadku, gdy oferta została złożona w związku z ogłoszonym przez organ otwartym konkursem ofert. Należy wskazać rodzaj zadania, o którym mowa w art. 13 ust. 2</w:t>
      </w:r>
      <w:r>
        <w:rPr>
          <w:rFonts w:asciiTheme="minorHAnsi" w:hAnsi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/>
          <w:sz w:val="18"/>
          <w:szCs w:val="18"/>
        </w:rPr>
        <w:t>pkt</w:t>
      </w:r>
      <w:proofErr w:type="spellEnd"/>
      <w:r>
        <w:rPr>
          <w:rFonts w:asciiTheme="minorHAnsi" w:hAnsiTheme="minorHAnsi"/>
          <w:sz w:val="18"/>
          <w:szCs w:val="18"/>
        </w:rPr>
        <w:t xml:space="preserve"> 1 ustawy z dnia 24 kwietnia 2003 r. o działalności pożytku publicznego i o wolontariacie, wynikający z ogłoszenia o otwartym konkursie ofert.</w:t>
      </w:r>
    </w:p>
  </w:footnote>
  <w:footnote w:id="2">
    <w:p w:rsidR="003642EB" w:rsidRDefault="00613BAA">
      <w:pPr>
        <w:widowControl w:val="0"/>
        <w:ind w:left="284" w:hanging="284"/>
        <w:jc w:val="both"/>
      </w:pPr>
      <w:r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>
        <w:rPr>
          <w:rFonts w:asciiTheme="minorHAnsi" w:hAnsiTheme="minorHAnsi" w:cstheme="minorHAnsi"/>
          <w:sz w:val="16"/>
          <w:szCs w:val="16"/>
          <w:vertAlign w:val="superscript"/>
        </w:rPr>
        <w:tab/>
        <w:t>)</w:t>
      </w:r>
      <w:r>
        <w:rPr>
          <w:rFonts w:asciiTheme="minorHAnsi" w:hAnsiTheme="minorHAnsi"/>
          <w:sz w:val="18"/>
          <w:szCs w:val="18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 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:rsidR="003642EB" w:rsidRDefault="00613BAA">
      <w:pPr>
        <w:widowControl w:val="0"/>
        <w:ind w:left="284" w:hanging="284"/>
        <w:jc w:val="both"/>
      </w:pPr>
      <w:r>
        <w:rPr>
          <w:rFonts w:asciiTheme="minorHAnsi" w:hAnsiTheme="minorHAnsi"/>
          <w:sz w:val="16"/>
          <w:szCs w:val="16"/>
          <w:vertAlign w:val="superscript"/>
        </w:rPr>
        <w:footnoteRef/>
      </w:r>
      <w:r>
        <w:rPr>
          <w:rFonts w:asciiTheme="minorHAnsi" w:hAnsiTheme="minorHAnsi"/>
          <w:sz w:val="16"/>
          <w:szCs w:val="16"/>
          <w:vertAlign w:val="superscript"/>
        </w:rPr>
        <w:tab/>
        <w:t>)</w:t>
      </w:r>
      <w:r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8"/>
          <w:szCs w:val="18"/>
        </w:rPr>
        <w:t xml:space="preserve"> Organ w ogłoszeniu o </w:t>
      </w:r>
      <w:r>
        <w:rPr>
          <w:rFonts w:asciiTheme="minorHAnsi" w:hAnsiTheme="minorHAnsi"/>
          <w:sz w:val="18"/>
          <w:szCs w:val="18"/>
        </w:rPr>
        <w:t>otwartym konkursie ofert może odstąpić od wymogu składania dodatkowych informacji dotyczących rezultatów w realizacji zadania publicznego, jeżeli rodzaj zadania uniemożliwia ich określenie.</w:t>
      </w:r>
    </w:p>
  </w:footnote>
  <w:footnote w:id="4">
    <w:p w:rsidR="003642EB" w:rsidRDefault="00613BAA">
      <w:pPr>
        <w:pStyle w:val="Tekstprzypisudolnego"/>
      </w:pPr>
      <w:r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>
        <w:rPr>
          <w:rFonts w:asciiTheme="minorHAnsi" w:hAnsiTheme="minorHAnsi" w:cstheme="minorHAnsi"/>
          <w:sz w:val="16"/>
          <w:szCs w:val="16"/>
          <w:vertAlign w:val="superscript"/>
        </w:rPr>
        <w:tab/>
        <w:t>)</w:t>
      </w:r>
      <w:r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</w:t>
      </w:r>
      <w:r>
        <w:rPr>
          <w:rFonts w:asciiTheme="minorHAnsi" w:hAnsiTheme="minorHAnsi" w:cstheme="minorHAnsi"/>
          <w:sz w:val="18"/>
          <w:szCs w:val="18"/>
        </w:rPr>
        <w:t>zym okresie.</w:t>
      </w:r>
    </w:p>
  </w:footnote>
  <w:footnote w:id="5">
    <w:p w:rsidR="003642EB" w:rsidRDefault="00613BAA">
      <w:pPr>
        <w:pStyle w:val="Tekstprzypisudolnego"/>
      </w:pPr>
      <w:r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>
        <w:rPr>
          <w:rFonts w:asciiTheme="minorHAnsi" w:hAnsiTheme="minorHAnsi" w:cstheme="minorHAnsi"/>
          <w:sz w:val="16"/>
          <w:szCs w:val="16"/>
          <w:vertAlign w:val="superscript"/>
        </w:rPr>
        <w:tab/>
        <w:t>)</w:t>
      </w:r>
      <w:r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:rsidR="003642EB" w:rsidRDefault="00613BAA">
      <w:pPr>
        <w:widowControl w:val="0"/>
        <w:jc w:val="both"/>
      </w:pPr>
      <w:r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>
        <w:rPr>
          <w:rFonts w:asciiTheme="minorHAnsi" w:hAnsiTheme="minorHAnsi" w:cstheme="minorHAnsi"/>
          <w:sz w:val="16"/>
          <w:szCs w:val="16"/>
          <w:vertAlign w:val="superscript"/>
        </w:rPr>
        <w:tab/>
        <w:t>)</w:t>
      </w:r>
      <w:r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:rsidR="003642EB" w:rsidRDefault="00613BAA">
      <w:pPr>
        <w:pStyle w:val="Tekstprzypisudolnego"/>
      </w:pPr>
      <w:r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>
        <w:rPr>
          <w:rFonts w:asciiTheme="minorHAnsi" w:hAnsiTheme="minorHAnsi" w:cstheme="minorHAnsi"/>
          <w:sz w:val="16"/>
          <w:szCs w:val="16"/>
          <w:vertAlign w:val="superscript"/>
        </w:rPr>
        <w:tab/>
        <w:t>)</w:t>
      </w:r>
      <w:r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2EB" w:rsidRDefault="003642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166BA"/>
    <w:multiLevelType w:val="multilevel"/>
    <w:tmpl w:val="9892B8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1953CEF"/>
    <w:multiLevelType w:val="multilevel"/>
    <w:tmpl w:val="D36C609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550E0"/>
    <w:multiLevelType w:val="multilevel"/>
    <w:tmpl w:val="302EB64E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2EB"/>
    <w:rsid w:val="003642EB"/>
    <w:rsid w:val="00613BAA"/>
    <w:rsid w:val="00D41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customStyle="1" w:styleId="Heading2">
    <w:name w:val="Heading 2"/>
    <w:basedOn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customStyle="1" w:styleId="Heading3">
    <w:name w:val="Heading 3"/>
    <w:basedOn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4">
    <w:name w:val="Heading 4"/>
    <w:basedOn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customStyle="1" w:styleId="Heading5">
    <w:name w:val="Heading 5"/>
    <w:basedOn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Heading6">
    <w:name w:val="Heading 6"/>
    <w:basedOn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styleId="Odwoanieprzypisudolnego">
    <w:name w:val="footnote reference"/>
    <w:qFormat/>
    <w:rsid w:val="00805BCE"/>
    <w:rPr>
      <w:vertAlign w:val="superscript"/>
    </w:rPr>
  </w:style>
  <w:style w:type="character" w:customStyle="1" w:styleId="czeinternetowe">
    <w:name w:val="Łącze internetowe"/>
    <w:rsid w:val="00720D5F"/>
    <w:rPr>
      <w:color w:val="0000FF"/>
      <w:u w:val="single"/>
    </w:rPr>
  </w:style>
  <w:style w:type="character" w:customStyle="1" w:styleId="TekstprzypisukocowegoZnak">
    <w:name w:val="Tekst przypisu końcowego Znak"/>
    <w:link w:val="Tekstprzypisukocowego"/>
    <w:qFormat/>
    <w:rsid w:val="00720D5F"/>
    <w:rPr>
      <w:color w:val="000000"/>
    </w:rPr>
  </w:style>
  <w:style w:type="character" w:styleId="Odwoanieprzypisukocowego">
    <w:name w:val="endnote reference"/>
    <w:qFormat/>
    <w:rsid w:val="00720D5F"/>
    <w:rPr>
      <w:vertAlign w:val="superscript"/>
    </w:rPr>
  </w:style>
  <w:style w:type="character" w:customStyle="1" w:styleId="TekstpodstawowyZnak">
    <w:name w:val="Tekst podstawowy Znak"/>
    <w:link w:val="Tekstpodstawowy"/>
    <w:qFormat/>
    <w:rsid w:val="001E0AB6"/>
    <w:rPr>
      <w:color w:val="000000"/>
      <w:sz w:val="24"/>
      <w:szCs w:val="24"/>
    </w:rPr>
  </w:style>
  <w:style w:type="character" w:customStyle="1" w:styleId="NagwekZnak">
    <w:name w:val="Nagłówek Znak"/>
    <w:link w:val="Nagwek"/>
    <w:qFormat/>
    <w:rsid w:val="00CF3940"/>
    <w:rPr>
      <w:color w:val="000000"/>
      <w:sz w:val="24"/>
      <w:szCs w:val="24"/>
    </w:rPr>
  </w:style>
  <w:style w:type="character" w:customStyle="1" w:styleId="StopkaZnak">
    <w:name w:val="Stopka Znak"/>
    <w:link w:val="Footer"/>
    <w:uiPriority w:val="99"/>
    <w:qFormat/>
    <w:rsid w:val="00CF3940"/>
    <w:rPr>
      <w:color w:val="000000"/>
      <w:sz w:val="24"/>
      <w:szCs w:val="24"/>
    </w:rPr>
  </w:style>
  <w:style w:type="character" w:customStyle="1" w:styleId="TekstdymkaZnak">
    <w:name w:val="Tekst dymka Znak"/>
    <w:link w:val="Tekstdymka"/>
    <w:qFormat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qFormat/>
    <w:rsid w:val="00B46598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B46598"/>
    <w:rPr>
      <w:color w:val="000000"/>
    </w:rPr>
  </w:style>
  <w:style w:type="character" w:customStyle="1" w:styleId="TematkomentarzaZnak">
    <w:name w:val="Temat komentarza Znak"/>
    <w:link w:val="Tematkomentarza"/>
    <w:qFormat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qFormat/>
    <w:rsid w:val="003F4811"/>
    <w:rPr>
      <w:color w:val="000000"/>
    </w:rPr>
  </w:style>
  <w:style w:type="character" w:customStyle="1" w:styleId="luchili">
    <w:name w:val="luc_hili"/>
    <w:basedOn w:val="Domylnaczcionkaakapitu"/>
    <w:qFormat/>
    <w:rsid w:val="004836AC"/>
  </w:style>
  <w:style w:type="character" w:customStyle="1" w:styleId="Teksttreci2">
    <w:name w:val="Tekst treści (2)_"/>
    <w:basedOn w:val="Domylnaczcionkaakapitu"/>
    <w:link w:val="Teksttreci20"/>
    <w:qFormat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character" w:customStyle="1" w:styleId="ListLabel1">
    <w:name w:val="ListLabel 1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">
    <w:name w:val="ListLabel 2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1">
    <w:name w:val="ListLabel 11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19">
    <w:name w:val="ListLabel 19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0">
    <w:name w:val="ListLabel 20"/>
    <w:qFormat/>
    <w:rsid w:val="003642EB"/>
    <w:rPr>
      <w:rFonts w:eastAsia="Verdana" w:cs="Verdana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1">
    <w:name w:val="ListLabel 21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2">
    <w:name w:val="ListLabel 22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3">
    <w:name w:val="ListLabel 23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4">
    <w:name w:val="ListLabel 24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5">
    <w:name w:val="ListLabel 25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6">
    <w:name w:val="ListLabel 26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7">
    <w:name w:val="ListLabel 27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8">
    <w:name w:val="ListLabel 28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29">
    <w:name w:val="ListLabel 29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0">
    <w:name w:val="ListLabel 30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1">
    <w:name w:val="ListLabel 31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2">
    <w:name w:val="ListLabel 32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3">
    <w:name w:val="ListLabel 33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4">
    <w:name w:val="ListLabel 34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5">
    <w:name w:val="ListLabel 35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6">
    <w:name w:val="ListLabel 36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7">
    <w:name w:val="ListLabel 37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8">
    <w:name w:val="ListLabel 38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39">
    <w:name w:val="ListLabel 39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0">
    <w:name w:val="ListLabel 40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1">
    <w:name w:val="ListLabel 41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2">
    <w:name w:val="ListLabel 42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3">
    <w:name w:val="ListLabel 43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4">
    <w:name w:val="ListLabel 44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5">
    <w:name w:val="ListLabel 45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6">
    <w:name w:val="ListLabel 46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7">
    <w:name w:val="ListLabel 47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8">
    <w:name w:val="ListLabel 48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49">
    <w:name w:val="ListLabel 49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0">
    <w:name w:val="ListLabel 50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1">
    <w:name w:val="ListLabel 51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2">
    <w:name w:val="ListLabel 52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3">
    <w:name w:val="ListLabel 53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4">
    <w:name w:val="ListLabel 54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5">
    <w:name w:val="ListLabel 55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6">
    <w:name w:val="ListLabel 56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7">
    <w:name w:val="ListLabel 57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8">
    <w:name w:val="ListLabel 58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59">
    <w:name w:val="ListLabel 59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60">
    <w:name w:val="ListLabel 60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61">
    <w:name w:val="ListLabel 61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62">
    <w:name w:val="ListLabel 62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63">
    <w:name w:val="ListLabel 63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64">
    <w:name w:val="ListLabel 64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16"/>
      <w:szCs w:val="16"/>
      <w:u w:val="none"/>
    </w:rPr>
  </w:style>
  <w:style w:type="character" w:customStyle="1" w:styleId="ListLabel65">
    <w:name w:val="ListLabel 65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66">
    <w:name w:val="ListLabel 66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67">
    <w:name w:val="ListLabel 67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68">
    <w:name w:val="ListLabel 68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69">
    <w:name w:val="ListLabel 69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0">
    <w:name w:val="ListLabel 70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1">
    <w:name w:val="ListLabel 71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2">
    <w:name w:val="ListLabel 72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3">
    <w:name w:val="ListLabel 73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4">
    <w:name w:val="ListLabel 74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5">
    <w:name w:val="ListLabel 75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6">
    <w:name w:val="ListLabel 76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7">
    <w:name w:val="ListLabel 77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8">
    <w:name w:val="ListLabel 78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79">
    <w:name w:val="ListLabel 79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80">
    <w:name w:val="ListLabel 80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81">
    <w:name w:val="ListLabel 81"/>
    <w:qFormat/>
    <w:rsid w:val="003642EB"/>
    <w:rPr>
      <w:rFonts w:eastAsia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customStyle="1" w:styleId="ListLabel82">
    <w:name w:val="ListLabel 82"/>
    <w:qFormat/>
    <w:rsid w:val="003642EB"/>
    <w:rPr>
      <w:rFonts w:cs="Calibri"/>
    </w:rPr>
  </w:style>
  <w:style w:type="character" w:customStyle="1" w:styleId="ListLabel83">
    <w:name w:val="ListLabel 83"/>
    <w:qFormat/>
    <w:rsid w:val="003642EB"/>
    <w:rPr>
      <w:rFonts w:cs="Calibri"/>
    </w:rPr>
  </w:style>
  <w:style w:type="character" w:customStyle="1" w:styleId="ListLabel84">
    <w:name w:val="ListLabel 84"/>
    <w:qFormat/>
    <w:rsid w:val="003642EB"/>
    <w:rPr>
      <w:rFonts w:eastAsia="Arial"/>
    </w:rPr>
  </w:style>
  <w:style w:type="character" w:customStyle="1" w:styleId="ListLabel85">
    <w:name w:val="ListLabel 85"/>
    <w:qFormat/>
    <w:rsid w:val="003642EB"/>
    <w:rPr>
      <w:rFonts w:cs="Courier New"/>
    </w:rPr>
  </w:style>
  <w:style w:type="character" w:customStyle="1" w:styleId="ListLabel86">
    <w:name w:val="ListLabel 86"/>
    <w:qFormat/>
    <w:rsid w:val="003642EB"/>
    <w:rPr>
      <w:rFonts w:cs="Courier New"/>
    </w:rPr>
  </w:style>
  <w:style w:type="character" w:customStyle="1" w:styleId="ListLabel87">
    <w:name w:val="ListLabel 87"/>
    <w:qFormat/>
    <w:rsid w:val="003642EB"/>
    <w:rPr>
      <w:sz w:val="20"/>
      <w:szCs w:val="20"/>
    </w:rPr>
  </w:style>
  <w:style w:type="character" w:customStyle="1" w:styleId="ListLabel88">
    <w:name w:val="ListLabel 88"/>
    <w:qFormat/>
    <w:rsid w:val="003642EB"/>
    <w:rPr>
      <w:rFonts w:cs="Courier New"/>
    </w:rPr>
  </w:style>
  <w:style w:type="character" w:customStyle="1" w:styleId="ListLabel89">
    <w:name w:val="ListLabel 89"/>
    <w:qFormat/>
    <w:rsid w:val="003642EB"/>
    <w:rPr>
      <w:rFonts w:cs="Courier New"/>
    </w:rPr>
  </w:style>
  <w:style w:type="character" w:customStyle="1" w:styleId="ListLabel90">
    <w:name w:val="ListLabel 90"/>
    <w:qFormat/>
    <w:rsid w:val="003642EB"/>
    <w:rPr>
      <w:rFonts w:cs="Courier New"/>
    </w:rPr>
  </w:style>
  <w:style w:type="character" w:customStyle="1" w:styleId="ListLabel91">
    <w:name w:val="ListLabel 91"/>
    <w:qFormat/>
    <w:rsid w:val="003642EB"/>
    <w:rPr>
      <w:rFonts w:cs="Courier New"/>
    </w:rPr>
  </w:style>
  <w:style w:type="character" w:customStyle="1" w:styleId="ListLabel92">
    <w:name w:val="ListLabel 92"/>
    <w:qFormat/>
    <w:rsid w:val="003642EB"/>
    <w:rPr>
      <w:rFonts w:cs="Courier New"/>
    </w:rPr>
  </w:style>
  <w:style w:type="character" w:customStyle="1" w:styleId="ListLabel93">
    <w:name w:val="ListLabel 93"/>
    <w:qFormat/>
    <w:rsid w:val="003642EB"/>
    <w:rPr>
      <w:rFonts w:cs="Courier New"/>
    </w:rPr>
  </w:style>
  <w:style w:type="character" w:customStyle="1" w:styleId="ListLabel94">
    <w:name w:val="ListLabel 94"/>
    <w:qFormat/>
    <w:rsid w:val="003642EB"/>
    <w:rPr>
      <w:rFonts w:cs="Calibri"/>
      <w:i w:val="0"/>
      <w:sz w:val="20"/>
    </w:rPr>
  </w:style>
  <w:style w:type="character" w:customStyle="1" w:styleId="ListLabel95">
    <w:name w:val="ListLabel 95"/>
    <w:qFormat/>
    <w:rsid w:val="003642EB"/>
    <w:rPr>
      <w:rFonts w:cs="Courier New"/>
    </w:rPr>
  </w:style>
  <w:style w:type="character" w:customStyle="1" w:styleId="ListLabel96">
    <w:name w:val="ListLabel 96"/>
    <w:qFormat/>
    <w:rsid w:val="003642EB"/>
    <w:rPr>
      <w:rFonts w:cs="Courier New"/>
    </w:rPr>
  </w:style>
  <w:style w:type="character" w:customStyle="1" w:styleId="ListLabel97">
    <w:name w:val="ListLabel 97"/>
    <w:qFormat/>
    <w:rsid w:val="003642EB"/>
    <w:rPr>
      <w:rFonts w:cs="Courier New"/>
    </w:rPr>
  </w:style>
  <w:style w:type="character" w:customStyle="1" w:styleId="ListLabel98">
    <w:name w:val="ListLabel 98"/>
    <w:qFormat/>
    <w:rsid w:val="003642EB"/>
    <w:rPr>
      <w:b/>
      <w:i w:val="0"/>
      <w:sz w:val="18"/>
    </w:rPr>
  </w:style>
  <w:style w:type="character" w:customStyle="1" w:styleId="Znakiprzypiswkocowych">
    <w:name w:val="Znaki przypisów końcowych"/>
    <w:qFormat/>
    <w:rsid w:val="003642EB"/>
  </w:style>
  <w:style w:type="character" w:customStyle="1" w:styleId="Znakiprzypiswdolnych">
    <w:name w:val="Znaki przypisów dolnych"/>
    <w:qFormat/>
    <w:rsid w:val="003642EB"/>
  </w:style>
  <w:style w:type="character" w:customStyle="1" w:styleId="Zakotwiczenieprzypisudolnego">
    <w:name w:val="Zakotwiczenie przypisu dolnego"/>
    <w:rsid w:val="003642EB"/>
    <w:rPr>
      <w:vertAlign w:val="superscript"/>
    </w:rPr>
  </w:style>
  <w:style w:type="character" w:customStyle="1" w:styleId="Zakotwiczenieprzypisukocowego">
    <w:name w:val="Zakotwiczenie przypisu końcowego"/>
    <w:rsid w:val="003642EB"/>
    <w:rPr>
      <w:vertAlign w:val="superscript"/>
    </w:rPr>
  </w:style>
  <w:style w:type="paragraph" w:styleId="Nagwek">
    <w:name w:val="header"/>
    <w:basedOn w:val="Normalny"/>
    <w:next w:val="Tekstpodstawowy"/>
    <w:link w:val="NagwekZnak"/>
    <w:qFormat/>
    <w:rsid w:val="003642E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customStyle="1" w:styleId="Caption">
    <w:name w:val="Caption"/>
    <w:basedOn w:val="Normalny"/>
    <w:qFormat/>
    <w:rsid w:val="003642EB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3642EB"/>
    <w:pPr>
      <w:suppressLineNumbers/>
    </w:pPr>
    <w:rPr>
      <w:rFonts w:cs="Mangal"/>
    </w:rPr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paragraph" w:styleId="Tekstprzypisudolnego">
    <w:name w:val="footnote text"/>
    <w:basedOn w:val="Normalny"/>
    <w:link w:val="TekstprzypisudolnegoZnak"/>
    <w:qFormat/>
    <w:rsid w:val="00805BCE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qFormat/>
    <w:rsid w:val="00720D5F"/>
    <w:rPr>
      <w:sz w:val="20"/>
      <w:szCs w:val="20"/>
    </w:rPr>
  </w:style>
  <w:style w:type="paragraph" w:styleId="Listapunktowana3">
    <w:name w:val="List Bullet 3"/>
    <w:basedOn w:val="Normalny"/>
    <w:rsid w:val="001E0AB6"/>
    <w:pPr>
      <w:ind w:left="566" w:hanging="283"/>
      <w:contextualSpacing/>
    </w:pPr>
  </w:style>
  <w:style w:type="paragraph" w:customStyle="1" w:styleId="Header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E405AA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4659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B46598"/>
    <w:rPr>
      <w:b/>
      <w:bCs/>
    </w:rPr>
  </w:style>
  <w:style w:type="paragraph" w:styleId="Poprawka">
    <w:name w:val="Revision"/>
    <w:uiPriority w:val="99"/>
    <w:semiHidden/>
    <w:qFormat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paragraph" w:customStyle="1" w:styleId="Teksttreci20">
    <w:name w:val="Tekst treści (2)"/>
    <w:basedOn w:val="Normalny"/>
    <w:link w:val="Teksttreci2"/>
    <w:qFormat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  <w:style w:type="paragraph" w:customStyle="1" w:styleId="FootnoteText">
    <w:name w:val="Footnote Text"/>
    <w:basedOn w:val="Normalny"/>
    <w:rsid w:val="003642EB"/>
  </w:style>
  <w:style w:type="table" w:styleId="Tabela-Siatka">
    <w:name w:val="Table Grid"/>
    <w:basedOn w:val="Standardowy"/>
    <w:uiPriority w:val="39"/>
    <w:rsid w:val="00752B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ADA3C-B630-4759-8F3E-BA3F85F65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962</Words>
  <Characters>5776</Characters>
  <Application>Microsoft Office Word</Application>
  <DocSecurity>0</DocSecurity>
  <Lines>48</Lines>
  <Paragraphs>13</Paragraphs>
  <ScaleCrop>false</ScaleCrop>
  <Company/>
  <LinksUpToDate>false</LinksUpToDate>
  <CharactersWithSpaces>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Stawarz Magdalena</dc:creator>
  <dc:description/>
  <cp:lastModifiedBy>beatas</cp:lastModifiedBy>
  <cp:revision>5</cp:revision>
  <cp:lastPrinted>2018-10-01T08:37:00Z</cp:lastPrinted>
  <dcterms:created xsi:type="dcterms:W3CDTF">2018-10-26T10:18:00Z</dcterms:created>
  <dcterms:modified xsi:type="dcterms:W3CDTF">2020-02-04T09:45:00Z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